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61BF" w:rsidRPr="00BE2AE1" w:rsidRDefault="00C34D9B" w:rsidP="00BE2AE1">
      <w:pPr>
        <w:pStyle w:val="Tytu"/>
        <w:tabs>
          <w:tab w:val="left" w:pos="851"/>
        </w:tabs>
        <w:spacing w:line="480" w:lineRule="auto"/>
        <w:jc w:val="center"/>
        <w:rPr>
          <w:rFonts w:cs="Times New Roman"/>
          <w:noProof/>
          <w:color w:val="0070C0"/>
          <w:sz w:val="40"/>
          <w:szCs w:val="40"/>
        </w:rPr>
      </w:pPr>
      <w:r>
        <w:rPr>
          <w:noProof/>
          <w:color w:val="0070C0"/>
          <w:sz w:val="56"/>
          <w:szCs w:val="40"/>
        </w:rPr>
        <w:t>Równoległościan</w:t>
      </w:r>
    </w:p>
    <w:p w:rsidR="00E161BF" w:rsidRPr="00A76A11" w:rsidRDefault="00C34D9B" w:rsidP="00A76A11">
      <w:pPr>
        <w:pStyle w:val="Akapitzlist"/>
        <w:numPr>
          <w:ilvl w:val="0"/>
          <w:numId w:val="8"/>
        </w:numPr>
        <w:spacing w:line="276" w:lineRule="auto"/>
        <w:rPr>
          <w:rFonts w:ascii="Cambria" w:hAnsi="Cambria" w:cs="Cambria"/>
          <w:color w:val="215868"/>
          <w:kern w:val="28"/>
          <w:sz w:val="32"/>
          <w:szCs w:val="32"/>
        </w:rPr>
      </w:pPr>
      <w:r>
        <w:rPr>
          <w:rFonts w:ascii="Cambria" w:hAnsi="Cambria" w:cs="Cambria"/>
          <w:color w:val="215868"/>
          <w:kern w:val="28"/>
          <w:sz w:val="32"/>
          <w:szCs w:val="32"/>
        </w:rPr>
        <w:t>Równoległościan</w:t>
      </w:r>
      <w:r w:rsidR="004E09E8" w:rsidRPr="00A76A11">
        <w:rPr>
          <w:rFonts w:ascii="Cambria" w:hAnsi="Cambria" w:cs="Cambria"/>
          <w:color w:val="215868"/>
          <w:kern w:val="28"/>
          <w:sz w:val="32"/>
          <w:szCs w:val="32"/>
        </w:rPr>
        <w:t>,</w:t>
      </w:r>
      <w:r w:rsidR="00BE2AE1" w:rsidRPr="00A76A11">
        <w:rPr>
          <w:rFonts w:ascii="Cambria" w:hAnsi="Cambria" w:cs="Cambria"/>
          <w:color w:val="215868"/>
          <w:kern w:val="28"/>
          <w:sz w:val="32"/>
          <w:szCs w:val="32"/>
        </w:rPr>
        <w:t xml:space="preserve"> </w:t>
      </w:r>
      <w:r w:rsidR="00DA27FC" w:rsidRPr="00A76A11">
        <w:rPr>
          <w:rFonts w:ascii="Cambria" w:hAnsi="Cambria" w:cs="Cambria"/>
          <w:color w:val="215868"/>
          <w:kern w:val="28"/>
          <w:sz w:val="32"/>
          <w:szCs w:val="32"/>
        </w:rPr>
        <w:t xml:space="preserve">to graniastosłup, </w:t>
      </w:r>
      <w:r>
        <w:rPr>
          <w:rFonts w:ascii="Cambria" w:hAnsi="Cambria" w:cs="Cambria"/>
          <w:color w:val="215868"/>
          <w:kern w:val="28"/>
          <w:sz w:val="32"/>
          <w:szCs w:val="32"/>
        </w:rPr>
        <w:t>którego wszystkie ściany są równoległobokami</w:t>
      </w:r>
      <w:r w:rsidR="00DA27FC" w:rsidRPr="00A76A11">
        <w:rPr>
          <w:rFonts w:ascii="Cambria" w:hAnsi="Cambria" w:cs="Cambria"/>
          <w:color w:val="215868"/>
          <w:kern w:val="28"/>
          <w:sz w:val="32"/>
          <w:szCs w:val="32"/>
        </w:rPr>
        <w:t>.</w:t>
      </w:r>
    </w:p>
    <w:p w:rsidR="00A76A11" w:rsidRDefault="00C34D9B" w:rsidP="007A6848">
      <w:pPr>
        <w:spacing w:line="360" w:lineRule="auto"/>
        <w:ind w:left="360"/>
        <w:jc w:val="center"/>
        <w:rPr>
          <w:rFonts w:ascii="Cambria" w:hAnsi="Cambria" w:cs="Cambria"/>
          <w:color w:val="215868"/>
          <w:kern w:val="28"/>
          <w:sz w:val="32"/>
          <w:szCs w:val="32"/>
          <w:lang w:eastAsia="pl-PL"/>
        </w:rPr>
      </w:pPr>
      <w:r>
        <w:rPr>
          <w:rFonts w:ascii="Cambria" w:hAnsi="Cambria" w:cs="Cambria"/>
          <w:noProof/>
          <w:color w:val="215868"/>
          <w:kern w:val="28"/>
          <w:sz w:val="32"/>
          <w:szCs w:val="32"/>
          <w:lang w:eastAsia="pl-PL"/>
        </w:rPr>
        <w:drawing>
          <wp:anchor distT="0" distB="0" distL="114300" distR="114300" simplePos="0" relativeHeight="251691008" behindDoc="1" locked="0" layoutInCell="1" allowOverlap="1">
            <wp:simplePos x="0" y="0"/>
            <wp:positionH relativeFrom="column">
              <wp:posOffset>993140</wp:posOffset>
            </wp:positionH>
            <wp:positionV relativeFrom="paragraph">
              <wp:posOffset>348615</wp:posOffset>
            </wp:positionV>
            <wp:extent cx="4166870" cy="2664460"/>
            <wp:effectExtent l="0" t="0" r="0" b="0"/>
            <wp:wrapTight wrapText="bothSides">
              <wp:wrapPolygon edited="0">
                <wp:start x="9480" y="618"/>
                <wp:lineTo x="5036" y="3706"/>
                <wp:lineTo x="4246" y="5096"/>
                <wp:lineTo x="198" y="20848"/>
                <wp:lineTo x="4148" y="21157"/>
                <wp:lineTo x="12146" y="21157"/>
                <wp:lineTo x="12443" y="20694"/>
                <wp:lineTo x="16294" y="18223"/>
                <wp:lineTo x="16689" y="18223"/>
                <wp:lineTo x="17578" y="16370"/>
                <wp:lineTo x="21429" y="618"/>
                <wp:lineTo x="9480" y="618"/>
              </wp:wrapPolygon>
            </wp:wrapTight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624px-Rhombohedron.svg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66870" cy="26644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E09E8" w:rsidRDefault="004E09E8" w:rsidP="007A6848">
      <w:pPr>
        <w:spacing w:line="360" w:lineRule="auto"/>
        <w:ind w:left="360"/>
        <w:jc w:val="center"/>
        <w:rPr>
          <w:rFonts w:ascii="Times New Roman" w:hAnsi="Times New Roman" w:cs="Times New Roman"/>
          <w:noProof/>
          <w:sz w:val="32"/>
          <w:szCs w:val="32"/>
          <w:lang w:eastAsia="pl-PL"/>
        </w:rPr>
      </w:pPr>
    </w:p>
    <w:p w:rsidR="00E161BF" w:rsidRDefault="00C34D9B" w:rsidP="007A6848">
      <w:pPr>
        <w:spacing w:line="360" w:lineRule="auto"/>
        <w:ind w:left="360"/>
        <w:jc w:val="center"/>
        <w:rPr>
          <w:rFonts w:ascii="Times New Roman" w:hAnsi="Times New Roman" w:cs="Times New Roman"/>
          <w:noProof/>
          <w:sz w:val="32"/>
          <w:szCs w:val="32"/>
          <w:lang w:eastAsia="pl-PL"/>
        </w:rPr>
      </w:pPr>
      <w:r>
        <w:rPr>
          <w:rFonts w:ascii="Cambria" w:hAnsi="Cambria" w:cs="Cambria"/>
          <w:noProof/>
          <w:color w:val="215868"/>
          <w:kern w:val="28"/>
          <w:sz w:val="36"/>
          <w:szCs w:val="36"/>
          <w:lang w:eastAsia="pl-PL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48CFCE4F" wp14:editId="672A8A22">
                <wp:simplePos x="0" y="0"/>
                <wp:positionH relativeFrom="column">
                  <wp:posOffset>1938655</wp:posOffset>
                </wp:positionH>
                <wp:positionV relativeFrom="paragraph">
                  <wp:posOffset>367030</wp:posOffset>
                </wp:positionV>
                <wp:extent cx="395605" cy="593090"/>
                <wp:effectExtent l="0" t="0" r="0" b="0"/>
                <wp:wrapNone/>
                <wp:docPr id="68" name="Pole tekstowe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5605" cy="5930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115A7" w:rsidRPr="00B115A7" w:rsidRDefault="00A76A11">
                            <w:pPr>
                              <w:rPr>
                                <w:sz w:val="48"/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sz w:val="48"/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68" o:spid="_x0000_s1026" type="#_x0000_t202" style="position:absolute;left:0;text-align:left;margin-left:152.65pt;margin-top:28.9pt;width:31.15pt;height:46.7pt;z-index:2516500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" filled="f" stroked="f" strokeweight=".5pt">
                <v:textbox>
                  <w:txbxContent>
                    <w:p w:rsidR="00B115A7" w:rsidRPr="00B115A7" w:rsidRDefault="00A76A11">
                      <w:pPr>
                        <w:rPr>
                          <w:sz w:val="48"/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sz w:val="48"/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  <w:t>h</w:t>
                      </w:r>
                    </w:p>
                  </w:txbxContent>
                </v:textbox>
              </v:shape>
            </w:pict>
          </mc:Fallback>
        </mc:AlternateContent>
      </w:r>
    </w:p>
    <w:p w:rsidR="00E161BF" w:rsidRDefault="00E161BF" w:rsidP="00DD43C8">
      <w:pPr>
        <w:spacing w:line="360" w:lineRule="auto"/>
        <w:ind w:left="720"/>
        <w:rPr>
          <w:rFonts w:ascii="Times New Roman" w:hAnsi="Times New Roman" w:cs="Times New Roman"/>
          <w:noProof/>
          <w:sz w:val="32"/>
          <w:szCs w:val="32"/>
          <w:lang w:eastAsia="pl-PL"/>
        </w:rPr>
      </w:pPr>
      <w:r>
        <w:rPr>
          <w:rFonts w:ascii="Times New Roman" w:hAnsi="Times New Roman" w:cs="Times New Roman"/>
          <w:noProof/>
          <w:sz w:val="32"/>
          <w:szCs w:val="32"/>
          <w:lang w:eastAsia="pl-PL"/>
        </w:rPr>
        <w:br/>
      </w:r>
    </w:p>
    <w:p w:rsidR="00780310" w:rsidRDefault="00780310" w:rsidP="00721099">
      <w:pPr>
        <w:spacing w:line="360" w:lineRule="auto"/>
        <w:rPr>
          <w:rFonts w:ascii="Cambria" w:hAnsi="Cambria" w:cs="Cambria"/>
          <w:color w:val="215868"/>
          <w:kern w:val="28"/>
          <w:sz w:val="36"/>
          <w:szCs w:val="36"/>
          <w:lang w:eastAsia="pl-PL"/>
        </w:rPr>
      </w:pPr>
    </w:p>
    <w:p w:rsidR="00E161BF" w:rsidRPr="007A6848" w:rsidRDefault="00C34D9B" w:rsidP="00721099">
      <w:pPr>
        <w:spacing w:line="360" w:lineRule="auto"/>
        <w:rPr>
          <w:rFonts w:ascii="Cambria" w:hAnsi="Cambria" w:cs="Cambria"/>
          <w:color w:val="215868"/>
          <w:kern w:val="28"/>
          <w:sz w:val="36"/>
          <w:szCs w:val="36"/>
          <w:lang w:eastAsia="pl-PL"/>
        </w:rPr>
      </w:pPr>
      <w:bookmarkStart w:id="0" w:name="_GoBack"/>
      <w:bookmarkEnd w:id="0"/>
      <w:r w:rsidRPr="00A76A11">
        <w:rPr>
          <w:rFonts w:ascii="Cambria" w:hAnsi="Cambria" w:cs="Cambria"/>
          <w:noProof/>
          <w:color w:val="215868"/>
          <w:kern w:val="28"/>
          <w:sz w:val="36"/>
          <w:szCs w:val="36"/>
          <w:lang w:eastAsia="pl-PL"/>
        </w:rPr>
        <mc:AlternateContent>
          <mc:Choice Requires="wps">
            <w:drawing>
              <wp:anchor distT="0" distB="0" distL="114300" distR="114300" simplePos="0" relativeHeight="251681792" behindDoc="1" locked="0" layoutInCell="1" allowOverlap="1" wp14:anchorId="2779F1D1" wp14:editId="0C3E9A6C">
                <wp:simplePos x="0" y="0"/>
                <wp:positionH relativeFrom="column">
                  <wp:posOffset>746760</wp:posOffset>
                </wp:positionH>
                <wp:positionV relativeFrom="paragraph">
                  <wp:posOffset>2864485</wp:posOffset>
                </wp:positionV>
                <wp:extent cx="3648075" cy="1786255"/>
                <wp:effectExtent l="0" t="0" r="9525" b="4445"/>
                <wp:wrapTight wrapText="bothSides">
                  <wp:wrapPolygon edited="0">
                    <wp:start x="0" y="0"/>
                    <wp:lineTo x="0" y="21423"/>
                    <wp:lineTo x="21544" y="21423"/>
                    <wp:lineTo x="21544" y="0"/>
                    <wp:lineTo x="0" y="0"/>
                  </wp:wrapPolygon>
                </wp:wrapTight>
                <wp:docPr id="91" name="Pole tekstowe 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48075" cy="17862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76A11" w:rsidRPr="006C7348" w:rsidRDefault="00A76A11" w:rsidP="00A76A11">
                            <w:pPr>
                              <w:rPr>
                                <w:sz w:val="32"/>
                              </w:rPr>
                            </w:pPr>
                            <w:r w:rsidRPr="006C7348">
                              <w:rPr>
                                <w:sz w:val="32"/>
                              </w:rPr>
                              <w:t>V – objętość</w:t>
                            </w:r>
                          </w:p>
                          <w:p w:rsidR="00A76A11" w:rsidRPr="006C7348" w:rsidRDefault="00A76A11" w:rsidP="00A76A11">
                            <w:pPr>
                              <w:rPr>
                                <w:sz w:val="32"/>
                              </w:rPr>
                            </w:pPr>
                            <w:r w:rsidRPr="006C7348">
                              <w:rPr>
                                <w:sz w:val="32"/>
                              </w:rPr>
                              <w:t>P</w:t>
                            </w:r>
                            <w:r w:rsidRPr="006C7348">
                              <w:rPr>
                                <w:sz w:val="32"/>
                                <w:vertAlign w:val="subscript"/>
                              </w:rPr>
                              <w:t xml:space="preserve">p </w:t>
                            </w:r>
                            <w:r w:rsidRPr="006C7348">
                              <w:rPr>
                                <w:sz w:val="32"/>
                              </w:rPr>
                              <w:t>– pole podstawy</w:t>
                            </w:r>
                          </w:p>
                          <w:p w:rsidR="00A76A11" w:rsidRPr="006C7348" w:rsidRDefault="00A76A11" w:rsidP="00A76A11">
                            <w:pPr>
                              <w:rPr>
                                <w:sz w:val="32"/>
                              </w:rPr>
                            </w:pPr>
                            <w:r w:rsidRPr="006C7348">
                              <w:rPr>
                                <w:sz w:val="32"/>
                              </w:rPr>
                              <w:t>h – wysokość</w:t>
                            </w:r>
                          </w:p>
                          <w:p w:rsidR="00A76A11" w:rsidRPr="006C7348" w:rsidRDefault="00A76A11" w:rsidP="00A76A11">
                            <w:pPr>
                              <w:rPr>
                                <w:sz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Pole tekstowe 91" o:spid="_x0000_s1027" type="#_x0000_t202" style="position:absolute;margin-left:58.8pt;margin-top:225.55pt;width:287.25pt;height:140.65pt;z-index:-251634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" fillcolor="white [3201]" stroked="f" strokeweight=".5pt">
                <v:textbox>
                  <w:txbxContent>
                    <w:p w:rsidR="00A76A11" w:rsidRPr="006C7348" w:rsidRDefault="00A76A11" w:rsidP="00A76A11">
                      <w:pPr>
                        <w:rPr>
                          <w:sz w:val="32"/>
                        </w:rPr>
                      </w:pPr>
                      <w:r w:rsidRPr="006C7348">
                        <w:rPr>
                          <w:sz w:val="32"/>
                        </w:rPr>
                        <w:t>V – objętość</w:t>
                      </w:r>
                    </w:p>
                    <w:p w:rsidR="00A76A11" w:rsidRPr="006C7348" w:rsidRDefault="00A76A11" w:rsidP="00A76A11">
                      <w:pPr>
                        <w:rPr>
                          <w:sz w:val="32"/>
                        </w:rPr>
                      </w:pPr>
                      <w:r w:rsidRPr="006C7348">
                        <w:rPr>
                          <w:sz w:val="32"/>
                        </w:rPr>
                        <w:t>P</w:t>
                      </w:r>
                      <w:r w:rsidRPr="006C7348">
                        <w:rPr>
                          <w:sz w:val="32"/>
                          <w:vertAlign w:val="subscript"/>
                        </w:rPr>
                        <w:t xml:space="preserve">p </w:t>
                      </w:r>
                      <w:r w:rsidRPr="006C7348">
                        <w:rPr>
                          <w:sz w:val="32"/>
                        </w:rPr>
                        <w:t>– pole podstawy</w:t>
                      </w:r>
                    </w:p>
                    <w:p w:rsidR="00A76A11" w:rsidRPr="006C7348" w:rsidRDefault="00A76A11" w:rsidP="00A76A11">
                      <w:pPr>
                        <w:rPr>
                          <w:sz w:val="32"/>
                        </w:rPr>
                      </w:pPr>
                      <w:r w:rsidRPr="006C7348">
                        <w:rPr>
                          <w:sz w:val="32"/>
                        </w:rPr>
                        <w:t>h – wysokość</w:t>
                      </w:r>
                    </w:p>
                    <w:p w:rsidR="00A76A11" w:rsidRPr="006C7348" w:rsidRDefault="00A76A11" w:rsidP="00A76A11">
                      <w:pPr>
                        <w:rPr>
                          <w:sz w:val="32"/>
                        </w:rPr>
                      </w:pPr>
                    </w:p>
                  </w:txbxContent>
                </v:textbox>
                <w10:wrap type="tight"/>
              </v:shape>
            </w:pict>
          </mc:Fallback>
        </mc:AlternateContent>
      </w:r>
      <w:r w:rsidRPr="00A76A11">
        <w:rPr>
          <w:rFonts w:ascii="Cambria" w:hAnsi="Cambria" w:cs="Cambria"/>
          <w:noProof/>
          <w:color w:val="215868"/>
          <w:kern w:val="28"/>
          <w:sz w:val="36"/>
          <w:szCs w:val="36"/>
          <w:lang w:eastAsia="pl-PL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0ADB16A" wp14:editId="327C0B72">
                <wp:simplePos x="0" y="0"/>
                <wp:positionH relativeFrom="column">
                  <wp:posOffset>1488354</wp:posOffset>
                </wp:positionH>
                <wp:positionV relativeFrom="paragraph">
                  <wp:posOffset>1398012</wp:posOffset>
                </wp:positionV>
                <wp:extent cx="2528570" cy="897890"/>
                <wp:effectExtent l="57150" t="38100" r="81280" b="92710"/>
                <wp:wrapNone/>
                <wp:docPr id="92" name="Pole tekstowe 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28570" cy="89789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76A11" w:rsidRPr="00C34D9B" w:rsidRDefault="00A76A11" w:rsidP="00A76A11">
                            <w:pPr>
                              <w:jc w:val="center"/>
                              <w:rPr>
                                <w:sz w:val="72"/>
                                <w:szCs w:val="44"/>
                              </w:rPr>
                            </w:pPr>
                            <w:r w:rsidRPr="00C34D9B">
                              <w:rPr>
                                <w:sz w:val="72"/>
                                <w:szCs w:val="44"/>
                              </w:rPr>
                              <w:t>V = P</w:t>
                            </w:r>
                            <w:r w:rsidRPr="00C34D9B">
                              <w:rPr>
                                <w:sz w:val="72"/>
                                <w:szCs w:val="44"/>
                                <w:vertAlign w:val="subscript"/>
                              </w:rPr>
                              <w:t>p</w:t>
                            </w:r>
                            <w:r w:rsidRPr="00C34D9B">
                              <w:rPr>
                                <w:sz w:val="72"/>
                                <w:szCs w:val="44"/>
                              </w:rPr>
                              <w:t xml:space="preserve"> · h</w:t>
                            </w:r>
                          </w:p>
                          <w:p w:rsidR="00A76A11" w:rsidRPr="00C34D9B" w:rsidRDefault="00A76A11" w:rsidP="00A76A11">
                            <w:pPr>
                              <w:jc w:val="center"/>
                              <w:rPr>
                                <w:sz w:val="72"/>
                                <w:szCs w:val="4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Pole tekstowe 92" o:spid="_x0000_s1028" type="#_x0000_t202" style="position:absolute;margin-left:117.2pt;margin-top:110.1pt;width:199.1pt;height:70.7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" fillcolor="#bfb1d0 [1623]" strokecolor="#795d9b [3047]">
                <v:fill color2="#ece7f1 [503]" rotate="t" angle="180" colors="0 #c9b5e8;22938f #d9cbee;1 #f0eaf9" focus="100%" type="gradient"/>
                <v:shadow on="t" color="black" opacity="24903f" origin=",.5" offset="0,.55556mm"/>
                <v:textbox>
                  <w:txbxContent>
                    <w:p w:rsidR="00A76A11" w:rsidRPr="00C34D9B" w:rsidRDefault="00A76A11" w:rsidP="00A76A11">
                      <w:pPr>
                        <w:jc w:val="center"/>
                        <w:rPr>
                          <w:sz w:val="72"/>
                          <w:szCs w:val="44"/>
                        </w:rPr>
                      </w:pPr>
                      <w:r w:rsidRPr="00C34D9B">
                        <w:rPr>
                          <w:sz w:val="72"/>
                          <w:szCs w:val="44"/>
                        </w:rPr>
                        <w:t>V = P</w:t>
                      </w:r>
                      <w:r w:rsidRPr="00C34D9B">
                        <w:rPr>
                          <w:sz w:val="72"/>
                          <w:szCs w:val="44"/>
                          <w:vertAlign w:val="subscript"/>
                        </w:rPr>
                        <w:t>p</w:t>
                      </w:r>
                      <w:r w:rsidRPr="00C34D9B">
                        <w:rPr>
                          <w:sz w:val="72"/>
                          <w:szCs w:val="44"/>
                        </w:rPr>
                        <w:t xml:space="preserve"> · h</w:t>
                      </w:r>
                    </w:p>
                    <w:p w:rsidR="00A76A11" w:rsidRPr="00C34D9B" w:rsidRDefault="00A76A11" w:rsidP="00A76A11">
                      <w:pPr>
                        <w:jc w:val="center"/>
                        <w:rPr>
                          <w:sz w:val="72"/>
                          <w:szCs w:val="4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Cambria" w:hAnsi="Cambria" w:cs="Cambria"/>
          <w:noProof/>
          <w:color w:val="215868"/>
          <w:kern w:val="28"/>
          <w:sz w:val="36"/>
          <w:szCs w:val="36"/>
          <w:lang w:eastAsia="pl-PL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5BCFE962" wp14:editId="52392DB1">
                <wp:simplePos x="0" y="0"/>
                <wp:positionH relativeFrom="column">
                  <wp:posOffset>2034523</wp:posOffset>
                </wp:positionH>
                <wp:positionV relativeFrom="paragraph">
                  <wp:posOffset>231140</wp:posOffset>
                </wp:positionV>
                <wp:extent cx="45085" cy="45085"/>
                <wp:effectExtent l="19050" t="19050" r="12065" b="12065"/>
                <wp:wrapNone/>
                <wp:docPr id="20" name="Schemat blokowy: łącznik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5085"/>
                        </a:xfrm>
                        <a:prstGeom prst="flowChartConnector">
                          <a:avLst/>
                        </a:prstGeom>
                        <a:solidFill>
                          <a:schemeClr val="tx1">
                            <a:lumMod val="85000"/>
                            <a:lumOff val="15000"/>
                          </a:schemeClr>
                        </a:solidFill>
                        <a:ln w="28575">
                          <a:solidFill>
                            <a:schemeClr val="tx1">
                              <a:lumMod val="85000"/>
                              <a:lumOff val="1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120" coordsize="21600,21600" o:spt="120" path="m10800,qx,10800,10800,21600,21600,10800,10800,xe">
                <v:path gradientshapeok="t" o:connecttype="custom" o:connectlocs="10800,0;3163,3163;0,10800;3163,18437;10800,21600;18437,18437;21600,10800;18437,3163" textboxrect="3163,3163,18437,18437"/>
              </v:shapetype>
              <v:shape id="Schemat blokowy: łącznik 20" o:spid="_x0000_s1026" type="#_x0000_t120" style="position:absolute;margin-left:160.2pt;margin-top:18.2pt;width:3.55pt;height:3.55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" fillcolor="#272727 [2749]" strokecolor="#272727 [2749]" strokeweight="2.25pt"/>
            </w:pict>
          </mc:Fallback>
        </mc:AlternateContent>
      </w:r>
      <w:r>
        <w:rPr>
          <w:rFonts w:ascii="Cambria" w:hAnsi="Cambria" w:cs="Cambria"/>
          <w:noProof/>
          <w:color w:val="215868"/>
          <w:kern w:val="28"/>
          <w:sz w:val="36"/>
          <w:szCs w:val="36"/>
          <w:lang w:eastAsia="pl-PL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769AB803" wp14:editId="28924DB1">
                <wp:simplePos x="0" y="0"/>
                <wp:positionH relativeFrom="column">
                  <wp:posOffset>1743075</wp:posOffset>
                </wp:positionH>
                <wp:positionV relativeFrom="paragraph">
                  <wp:posOffset>64770</wp:posOffset>
                </wp:positionV>
                <wp:extent cx="403860" cy="444500"/>
                <wp:effectExtent l="0" t="19050" r="15240" b="0"/>
                <wp:wrapNone/>
                <wp:docPr id="17" name="Łuk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3860" cy="444500"/>
                        </a:xfrm>
                        <a:prstGeom prst="arc">
                          <a:avLst>
                            <a:gd name="adj1" fmla="val 16768631"/>
                            <a:gd name="adj2" fmla="val 0"/>
                          </a:avLst>
                        </a:prstGeom>
                        <a:ln w="28575">
                          <a:solidFill>
                            <a:schemeClr val="tx1">
                              <a:lumMod val="85000"/>
                              <a:lumOff val="1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Łuk 17" o:spid="_x0000_s1026" style="position:absolute;margin-left:137.25pt;margin-top:5.1pt;width:31.8pt;height:3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03860,444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" path="m238420,3659nsc334265,23041,403860,114995,403860,222250r-201930,l238420,3659xem238420,3659nfc334265,23041,403860,114995,403860,222250e" filled="f" strokecolor="#272727 [2749]" strokeweight="2.25pt">
                <v:path arrowok="t" o:connecttype="custom" o:connectlocs="238420,3659;403860,222250" o:connectangles="0,0"/>
              </v:shape>
            </w:pict>
          </mc:Fallback>
        </mc:AlternateContent>
      </w:r>
      <w:r>
        <w:rPr>
          <w:rFonts w:ascii="Cambria" w:hAnsi="Cambria" w:cs="Cambria"/>
          <w:noProof/>
          <w:color w:val="215868"/>
          <w:kern w:val="28"/>
          <w:sz w:val="36"/>
          <w:szCs w:val="36"/>
          <w:lang w:eastAsia="pl-PL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0FBB49DC" wp14:editId="1F0D2623">
                <wp:simplePos x="0" y="0"/>
                <wp:positionH relativeFrom="column">
                  <wp:posOffset>1891682</wp:posOffset>
                </wp:positionH>
                <wp:positionV relativeFrom="paragraph">
                  <wp:posOffset>327660</wp:posOffset>
                </wp:positionV>
                <wp:extent cx="45085" cy="45085"/>
                <wp:effectExtent l="19050" t="19050" r="12065" b="12065"/>
                <wp:wrapNone/>
                <wp:docPr id="19" name="Schemat blokowy: łącznik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5085"/>
                        </a:xfrm>
                        <a:prstGeom prst="flowChartConnector">
                          <a:avLst/>
                        </a:prstGeom>
                        <a:solidFill>
                          <a:schemeClr val="tx1">
                            <a:lumMod val="85000"/>
                            <a:lumOff val="15000"/>
                          </a:schemeClr>
                        </a:solidFill>
                        <a:ln w="28575">
                          <a:solidFill>
                            <a:schemeClr val="tx1">
                              <a:lumMod val="85000"/>
                              <a:lumOff val="1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chemat blokowy: łącznik 19" o:spid="_x0000_s1026" type="#_x0000_t120" style="position:absolute;margin-left:148.95pt;margin-top:25.8pt;width:3.55pt;height:3.55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" fillcolor="#272727 [2749]" strokecolor="#272727 [2749]" strokeweight="2.25pt"/>
            </w:pict>
          </mc:Fallback>
        </mc:AlternateContent>
      </w:r>
      <w:r>
        <w:rPr>
          <w:rFonts w:ascii="Cambria" w:hAnsi="Cambria" w:cs="Cambria"/>
          <w:noProof/>
          <w:color w:val="215868"/>
          <w:kern w:val="28"/>
          <w:sz w:val="36"/>
          <w:szCs w:val="36"/>
          <w:lang w:eastAsia="pl-PL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567CBC71" wp14:editId="0A562FF1">
                <wp:simplePos x="0" y="0"/>
                <wp:positionH relativeFrom="column">
                  <wp:posOffset>1801495</wp:posOffset>
                </wp:positionH>
                <wp:positionV relativeFrom="paragraph">
                  <wp:posOffset>222250</wp:posOffset>
                </wp:positionV>
                <wp:extent cx="455295" cy="427355"/>
                <wp:effectExtent l="33020" t="5080" r="0" b="0"/>
                <wp:wrapNone/>
                <wp:docPr id="18" name="Łuk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026255" flipH="1" flipV="1">
                          <a:off x="0" y="0"/>
                          <a:ext cx="455295" cy="427355"/>
                        </a:xfrm>
                        <a:prstGeom prst="arc">
                          <a:avLst>
                            <a:gd name="adj1" fmla="val 16726677"/>
                            <a:gd name="adj2" fmla="val 20997097"/>
                          </a:avLst>
                        </a:prstGeom>
                        <a:ln w="28575">
                          <a:solidFill>
                            <a:schemeClr val="tx1">
                              <a:lumMod val="85000"/>
                              <a:lumOff val="1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Łuk 18" o:spid="_x0000_s1026" style="position:absolute;margin-left:141.85pt;margin-top:17.5pt;width:35.85pt;height:33.65pt;rotation:5490011fd;flip:x y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55295,4273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" path="m260301,2210nsc356547,15304,433303,84340,451344,174040l227648,213678,260301,2210xem260301,2210nfc356547,15304,433303,84340,451344,174040e" filled="f" strokecolor="#272727 [2749]" strokeweight="2.25pt">
                <v:path arrowok="t" o:connecttype="custom" o:connectlocs="260301,2210;451344,174040" o:connectangles="0,0"/>
              </v:shape>
            </w:pict>
          </mc:Fallback>
        </mc:AlternateContent>
      </w:r>
    </w:p>
    <w:sectPr w:rsidR="00E161BF" w:rsidRPr="007A6848" w:rsidSect="00A966BE">
      <w:headerReference w:type="default" r:id="rId9"/>
      <w:pgSz w:w="11907" w:h="16839" w:code="9"/>
      <w:pgMar w:top="993" w:right="1237" w:bottom="851" w:left="990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3F99" w:rsidRDefault="00583F99">
      <w:pPr>
        <w:spacing w:after="0" w:line="240" w:lineRule="auto"/>
      </w:pPr>
      <w:r>
        <w:separator/>
      </w:r>
    </w:p>
  </w:endnote>
  <w:endnote w:type="continuationSeparator" w:id="0">
    <w:p w:rsidR="00583F99" w:rsidRDefault="00583F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3F99" w:rsidRDefault="00583F99">
      <w:pPr>
        <w:spacing w:after="0" w:line="240" w:lineRule="auto"/>
      </w:pPr>
      <w:r>
        <w:separator/>
      </w:r>
    </w:p>
  </w:footnote>
  <w:footnote w:type="continuationSeparator" w:id="0">
    <w:p w:rsidR="00583F99" w:rsidRDefault="00583F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61BF" w:rsidRDefault="00610B38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page">
                <wp:posOffset>6965315</wp:posOffset>
              </wp:positionH>
              <wp:positionV relativeFrom="page">
                <wp:posOffset>2345055</wp:posOffset>
              </wp:positionV>
              <wp:extent cx="409575" cy="6629400"/>
              <wp:effectExtent l="2540" t="1905" r="0" b="0"/>
              <wp:wrapNone/>
              <wp:docPr id="2" name="Pole tekstowe 39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09575" cy="6629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666666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161BF" w:rsidRPr="002C4363" w:rsidRDefault="00C34D9B">
                          <w:pPr>
                            <w:jc w:val="center"/>
                            <w:rPr>
                              <w:color w:val="FFFFFF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color w:val="FFFFFF"/>
                              <w:sz w:val="24"/>
                              <w:szCs w:val="24"/>
                            </w:rPr>
                            <w:t>Równoległościan</w:t>
                          </w:r>
                          <w:r w:rsidR="00E161BF" w:rsidRPr="00450286">
                            <w:rPr>
                              <w:rFonts w:ascii="Times New Roman" w:hAnsi="Times New Roman" w:cs="Times New Roman"/>
                              <w:color w:val="FFFFFF"/>
                              <w:sz w:val="24"/>
                              <w:szCs w:val="24"/>
                            </w:rPr>
                            <w:t>.</w:t>
                          </w:r>
                          <w:r w:rsidR="00E161BF" w:rsidRPr="00450286">
                            <w:rPr>
                              <w:color w:val="FFFFFF"/>
                            </w:rPr>
                            <w:t xml:space="preserve">  </w:t>
                          </w:r>
                          <w:r w:rsidR="00E161BF" w:rsidRPr="005E12F5"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t>III etap edukacyjny</w:t>
                          </w:r>
                        </w:p>
                        <w:p w:rsidR="00E161BF" w:rsidRPr="002C4363" w:rsidRDefault="00E161BF">
                          <w:pPr>
                            <w:jc w:val="center"/>
                            <w:rPr>
                              <w:color w:val="FFFFFF"/>
                            </w:rPr>
                          </w:pPr>
                        </w:p>
                      </w:txbxContent>
                    </wps:txbx>
                    <wps:bodyPr rot="0" vert="vert270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395" o:spid="_x0000_s1029" type="#_x0000_t202" style="position:absolute;margin-left:548.45pt;margin-top:184.65pt;width:32.25pt;height:522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" filled="f" fillcolor="#666" stroked="f" strokeweight=".5pt">
              <v:path arrowok="t"/>
              <v:textbox style="layout-flow:vertical;mso-layout-flow-alt:bottom-to-top">
                <w:txbxContent>
                  <w:p w:rsidR="00E161BF" w:rsidRPr="002C4363" w:rsidRDefault="00C34D9B">
                    <w:pPr>
                      <w:jc w:val="center"/>
                      <w:rPr>
                        <w:color w:val="FFFFFF"/>
                      </w:rPr>
                    </w:pPr>
                    <w:r>
                      <w:rPr>
                        <w:rFonts w:ascii="Times New Roman" w:hAnsi="Times New Roman" w:cs="Times New Roman"/>
                        <w:color w:val="FFFFFF"/>
                        <w:sz w:val="24"/>
                        <w:szCs w:val="24"/>
                      </w:rPr>
                      <w:t>Równoległościan</w:t>
                    </w:r>
                    <w:r w:rsidR="00E161BF" w:rsidRPr="00450286">
                      <w:rPr>
                        <w:rFonts w:ascii="Times New Roman" w:hAnsi="Times New Roman" w:cs="Times New Roman"/>
                        <w:color w:val="FFFFFF"/>
                        <w:sz w:val="24"/>
                        <w:szCs w:val="24"/>
                      </w:rPr>
                      <w:t>.</w:t>
                    </w:r>
                    <w:r w:rsidR="00E161BF" w:rsidRPr="00450286">
                      <w:rPr>
                        <w:color w:val="FFFFFF"/>
                      </w:rPr>
                      <w:t xml:space="preserve">  </w:t>
                    </w:r>
                    <w:r w:rsidR="00E161BF" w:rsidRPr="005E12F5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III etap edukacyjny</w:t>
                    </w:r>
                  </w:p>
                  <w:p w:rsidR="00E161BF" w:rsidRPr="002C4363" w:rsidRDefault="00E161BF">
                    <w:pPr>
                      <w:jc w:val="center"/>
                      <w:rPr>
                        <w:color w:val="FFFFFF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1" locked="0" layoutInCell="1" allowOverlap="1">
              <wp:simplePos x="0" y="0"/>
              <wp:positionH relativeFrom="page">
                <wp:posOffset>6880225</wp:posOffset>
              </wp:positionH>
              <wp:positionV relativeFrom="page">
                <wp:posOffset>0</wp:posOffset>
              </wp:positionV>
              <wp:extent cx="680720" cy="10692765"/>
              <wp:effectExtent l="12700" t="9525" r="11430" b="22860"/>
              <wp:wrapNone/>
              <wp:docPr id="1" name="Prostokąt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80720" cy="10692765"/>
                      </a:xfrm>
                      <a:prstGeom prst="rect">
                        <a:avLst/>
                      </a:prstGeom>
                      <a:gradFill rotWithShape="1">
                        <a:gsLst>
                          <a:gs pos="0">
                            <a:srgbClr val="5D417E"/>
                          </a:gs>
                          <a:gs pos="80000">
                            <a:srgbClr val="7B58A6"/>
                          </a:gs>
                          <a:gs pos="100000">
                            <a:srgbClr val="7B57A8"/>
                          </a:gs>
                        </a:gsLst>
                        <a:lin ang="16200000"/>
                      </a:gradFill>
                      <a:ln w="9525">
                        <a:solidFill>
                          <a:srgbClr val="795D9B"/>
                        </a:solidFill>
                        <a:miter lim="800000"/>
                        <a:headEnd/>
                        <a:tailEnd/>
                      </a:ln>
                      <a:effectLst>
                        <a:outerShdw dist="23000" dir="5400000" rotWithShape="0">
                          <a:srgbClr val="000000">
                            <a:alpha val="34999"/>
                          </a:srgbClr>
                        </a:outerShdw>
                      </a:effectLst>
                    </wps:spPr>
                    <wps:txbx>
                      <w:txbxContent>
                        <w:p w:rsidR="00E161BF" w:rsidRDefault="00E161BF"/>
                      </w:txbxContent>
                    </wps:txbx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Prostokąt 4" o:spid="_x0000_s1044" style="position:absolute;margin-left:541.75pt;margin-top:0;width:53.6pt;height:841.95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" fillcolor="#5d417e" strokecolor="#795d9b">
              <v:fill color2="#7b57a8" rotate="t" angle="180" colors="0 #5d417e;52429f #7b58a6;1 #7b57a8" focus="100%" type="gradient">
                <o:fill v:ext="view" type="gradientUnscaled"/>
              </v:fill>
              <v:shadow on="t" color="black" opacity="22936f" origin=",.5" offset="0,.63889mm"/>
              <v:path arrowok="t"/>
              <v:textbox>
                <w:txbxContent>
                  <w:p w:rsidR="00E161BF" w:rsidRDefault="00E161BF"/>
                </w:txbxContent>
              </v:textbox>
              <w10:wrap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E0C0C54A"/>
    <w:lvl w:ilvl="0">
      <w:start w:val="1"/>
      <w:numFmt w:val="bullet"/>
      <w:pStyle w:val="Listapunktowana5"/>
      <w:lvlText w:val="○"/>
      <w:lvlJc w:val="left"/>
      <w:pPr>
        <w:ind w:left="1800" w:hanging="360"/>
      </w:pPr>
      <w:rPr>
        <w:rFonts w:ascii="Monotype Corsiva" w:hAnsi="Monotype Corsiva" w:cs="Monotype Corsiva" w:hint="default"/>
        <w:color w:val="auto"/>
      </w:rPr>
    </w:lvl>
  </w:abstractNum>
  <w:abstractNum w:abstractNumId="1">
    <w:nsid w:val="FFFFFF81"/>
    <w:multiLevelType w:val="singleLevel"/>
    <w:tmpl w:val="9A8A1DFA"/>
    <w:lvl w:ilvl="0">
      <w:start w:val="1"/>
      <w:numFmt w:val="bullet"/>
      <w:pStyle w:val="Listapunktowana4"/>
      <w:lvlText w:val=""/>
      <w:lvlJc w:val="left"/>
      <w:pPr>
        <w:ind w:left="1440" w:hanging="360"/>
      </w:pPr>
      <w:rPr>
        <w:rFonts w:ascii="Symbol" w:hAnsi="Symbol" w:cs="Symbol" w:hint="default"/>
        <w:color w:val="auto"/>
      </w:rPr>
    </w:lvl>
  </w:abstractNum>
  <w:abstractNum w:abstractNumId="2">
    <w:nsid w:val="FFFFFF82"/>
    <w:multiLevelType w:val="singleLevel"/>
    <w:tmpl w:val="4AAC3C4A"/>
    <w:lvl w:ilvl="0">
      <w:start w:val="1"/>
      <w:numFmt w:val="bullet"/>
      <w:pStyle w:val="Listapunktowana3"/>
      <w:lvlText w:val=""/>
      <w:lvlJc w:val="left"/>
      <w:pPr>
        <w:ind w:left="1080" w:hanging="360"/>
      </w:pPr>
      <w:rPr>
        <w:rFonts w:ascii="Symbol" w:hAnsi="Symbol" w:cs="Symbol" w:hint="default"/>
        <w:color w:val="FF388C"/>
      </w:rPr>
    </w:lvl>
  </w:abstractNum>
  <w:abstractNum w:abstractNumId="3">
    <w:nsid w:val="FFFFFF83"/>
    <w:multiLevelType w:val="singleLevel"/>
    <w:tmpl w:val="3EFA84BC"/>
    <w:lvl w:ilvl="0">
      <w:start w:val="1"/>
      <w:numFmt w:val="bullet"/>
      <w:pStyle w:val="Listapunktowana2"/>
      <w:lvlText w:val=""/>
      <w:lvlJc w:val="left"/>
      <w:pPr>
        <w:ind w:left="720" w:hanging="360"/>
      </w:pPr>
      <w:rPr>
        <w:rFonts w:ascii="Symbol" w:hAnsi="Symbol" w:cs="Symbol" w:hint="default"/>
        <w:color w:val="FF388C"/>
      </w:rPr>
    </w:lvl>
  </w:abstractNum>
  <w:abstractNum w:abstractNumId="4">
    <w:nsid w:val="FFFFFF89"/>
    <w:multiLevelType w:val="singleLevel"/>
    <w:tmpl w:val="3932A106"/>
    <w:lvl w:ilvl="0">
      <w:start w:val="1"/>
      <w:numFmt w:val="bullet"/>
      <w:pStyle w:val="Listapunktowana"/>
      <w:lvlText w:val=""/>
      <w:lvlJc w:val="left"/>
      <w:pPr>
        <w:ind w:left="360" w:hanging="360"/>
      </w:pPr>
      <w:rPr>
        <w:rFonts w:ascii="Symbol" w:hAnsi="Symbol" w:cs="Symbol" w:hint="default"/>
        <w:color w:val="FF388C"/>
      </w:rPr>
    </w:lvl>
  </w:abstractNum>
  <w:abstractNum w:abstractNumId="5">
    <w:nsid w:val="0F2D677F"/>
    <w:multiLevelType w:val="hybridMultilevel"/>
    <w:tmpl w:val="9768193C"/>
    <w:lvl w:ilvl="0" w:tplc="631201D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36C0A" w:themeColor="accent6" w:themeShade="BF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57E399A"/>
    <w:multiLevelType w:val="hybridMultilevel"/>
    <w:tmpl w:val="3580D8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B381FC5"/>
    <w:multiLevelType w:val="hybridMultilevel"/>
    <w:tmpl w:val="190085E0"/>
    <w:lvl w:ilvl="0" w:tplc="631201D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36C0A" w:themeColor="accent6" w:themeShade="BF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7"/>
  </w:num>
  <w:num w:numId="7">
    <w:abstractNumId w:val="6"/>
  </w:num>
  <w:num w:numId="8">
    <w:abstractNumId w:val="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embedSystemFonts/>
  <w:proofState w:spelling="clean"/>
  <w:defaultTabStop w:val="709"/>
  <w:hyphenationZone w:val="420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3515"/>
    <w:rsid w:val="00002161"/>
    <w:rsid w:val="000060E9"/>
    <w:rsid w:val="00006703"/>
    <w:rsid w:val="00007324"/>
    <w:rsid w:val="00014630"/>
    <w:rsid w:val="00014BE1"/>
    <w:rsid w:val="000242FB"/>
    <w:rsid w:val="00024628"/>
    <w:rsid w:val="00026B64"/>
    <w:rsid w:val="000335B4"/>
    <w:rsid w:val="00034A5D"/>
    <w:rsid w:val="00057357"/>
    <w:rsid w:val="00060BB7"/>
    <w:rsid w:val="00060DF6"/>
    <w:rsid w:val="00061311"/>
    <w:rsid w:val="00065FE4"/>
    <w:rsid w:val="00071C70"/>
    <w:rsid w:val="00076A0C"/>
    <w:rsid w:val="00090ACE"/>
    <w:rsid w:val="000971A1"/>
    <w:rsid w:val="000A0867"/>
    <w:rsid w:val="000A2600"/>
    <w:rsid w:val="000C1691"/>
    <w:rsid w:val="000C3545"/>
    <w:rsid w:val="000D10B5"/>
    <w:rsid w:val="000D1D6A"/>
    <w:rsid w:val="000E4DE2"/>
    <w:rsid w:val="000E7550"/>
    <w:rsid w:val="001051BC"/>
    <w:rsid w:val="00106941"/>
    <w:rsid w:val="001160C8"/>
    <w:rsid w:val="00135A05"/>
    <w:rsid w:val="00135A7A"/>
    <w:rsid w:val="001400E4"/>
    <w:rsid w:val="00151D1C"/>
    <w:rsid w:val="00155D95"/>
    <w:rsid w:val="00162F6D"/>
    <w:rsid w:val="0017447E"/>
    <w:rsid w:val="001749F4"/>
    <w:rsid w:val="00185C0E"/>
    <w:rsid w:val="00190708"/>
    <w:rsid w:val="001914FB"/>
    <w:rsid w:val="00193CE8"/>
    <w:rsid w:val="001A18F1"/>
    <w:rsid w:val="001B3C03"/>
    <w:rsid w:val="001C21F0"/>
    <w:rsid w:val="001D70AB"/>
    <w:rsid w:val="001F0A36"/>
    <w:rsid w:val="00200894"/>
    <w:rsid w:val="002011E6"/>
    <w:rsid w:val="002152B5"/>
    <w:rsid w:val="00216359"/>
    <w:rsid w:val="00217706"/>
    <w:rsid w:val="00231F5F"/>
    <w:rsid w:val="00237873"/>
    <w:rsid w:val="002411EC"/>
    <w:rsid w:val="00241DB3"/>
    <w:rsid w:val="00254E25"/>
    <w:rsid w:val="00267346"/>
    <w:rsid w:val="00272A30"/>
    <w:rsid w:val="00282A47"/>
    <w:rsid w:val="002843F1"/>
    <w:rsid w:val="002957F1"/>
    <w:rsid w:val="002B424A"/>
    <w:rsid w:val="002B65A3"/>
    <w:rsid w:val="002C2BC9"/>
    <w:rsid w:val="002C4363"/>
    <w:rsid w:val="002E4961"/>
    <w:rsid w:val="002E7CAF"/>
    <w:rsid w:val="003012F8"/>
    <w:rsid w:val="00306734"/>
    <w:rsid w:val="00313C00"/>
    <w:rsid w:val="00313C77"/>
    <w:rsid w:val="0031778D"/>
    <w:rsid w:val="00322D94"/>
    <w:rsid w:val="003245E6"/>
    <w:rsid w:val="00335D2A"/>
    <w:rsid w:val="003367CA"/>
    <w:rsid w:val="0034678F"/>
    <w:rsid w:val="0034721F"/>
    <w:rsid w:val="00363955"/>
    <w:rsid w:val="0036692F"/>
    <w:rsid w:val="00367BDF"/>
    <w:rsid w:val="003810ED"/>
    <w:rsid w:val="00382C0E"/>
    <w:rsid w:val="00384396"/>
    <w:rsid w:val="0038484B"/>
    <w:rsid w:val="0038487C"/>
    <w:rsid w:val="00384986"/>
    <w:rsid w:val="0038515A"/>
    <w:rsid w:val="0038580E"/>
    <w:rsid w:val="00386D66"/>
    <w:rsid w:val="00391A6E"/>
    <w:rsid w:val="003B51C4"/>
    <w:rsid w:val="003C2150"/>
    <w:rsid w:val="003C4F7E"/>
    <w:rsid w:val="003C50D3"/>
    <w:rsid w:val="003F08BD"/>
    <w:rsid w:val="003F6AB7"/>
    <w:rsid w:val="00432372"/>
    <w:rsid w:val="0043523E"/>
    <w:rsid w:val="00440514"/>
    <w:rsid w:val="00445235"/>
    <w:rsid w:val="00450286"/>
    <w:rsid w:val="00456B46"/>
    <w:rsid w:val="00483427"/>
    <w:rsid w:val="0048674D"/>
    <w:rsid w:val="00494865"/>
    <w:rsid w:val="00495CF1"/>
    <w:rsid w:val="004D3BBC"/>
    <w:rsid w:val="004E09E8"/>
    <w:rsid w:val="004E612C"/>
    <w:rsid w:val="004F52E4"/>
    <w:rsid w:val="00505B29"/>
    <w:rsid w:val="00522C56"/>
    <w:rsid w:val="00524E3C"/>
    <w:rsid w:val="00525657"/>
    <w:rsid w:val="00526002"/>
    <w:rsid w:val="0053324A"/>
    <w:rsid w:val="00533D49"/>
    <w:rsid w:val="00541E77"/>
    <w:rsid w:val="00567D35"/>
    <w:rsid w:val="00570148"/>
    <w:rsid w:val="00573FD3"/>
    <w:rsid w:val="005758E4"/>
    <w:rsid w:val="00575CD5"/>
    <w:rsid w:val="00576739"/>
    <w:rsid w:val="00583F99"/>
    <w:rsid w:val="00584F1F"/>
    <w:rsid w:val="0058526E"/>
    <w:rsid w:val="0059065E"/>
    <w:rsid w:val="005965CF"/>
    <w:rsid w:val="00597AC4"/>
    <w:rsid w:val="005A522C"/>
    <w:rsid w:val="005B3020"/>
    <w:rsid w:val="005B3E89"/>
    <w:rsid w:val="005C0538"/>
    <w:rsid w:val="005C1B24"/>
    <w:rsid w:val="005C416C"/>
    <w:rsid w:val="005D1E81"/>
    <w:rsid w:val="005E12F5"/>
    <w:rsid w:val="005E1805"/>
    <w:rsid w:val="005E31C7"/>
    <w:rsid w:val="005E5D03"/>
    <w:rsid w:val="00602A02"/>
    <w:rsid w:val="006055F4"/>
    <w:rsid w:val="00610B38"/>
    <w:rsid w:val="00612CAF"/>
    <w:rsid w:val="006369DA"/>
    <w:rsid w:val="00637734"/>
    <w:rsid w:val="00645147"/>
    <w:rsid w:val="00656333"/>
    <w:rsid w:val="0066326B"/>
    <w:rsid w:val="006646CA"/>
    <w:rsid w:val="00670B64"/>
    <w:rsid w:val="00674085"/>
    <w:rsid w:val="006A5781"/>
    <w:rsid w:val="006C3566"/>
    <w:rsid w:val="006D3270"/>
    <w:rsid w:val="006E58A2"/>
    <w:rsid w:val="006E6451"/>
    <w:rsid w:val="006F0410"/>
    <w:rsid w:val="006F45E2"/>
    <w:rsid w:val="006F542C"/>
    <w:rsid w:val="006F7F39"/>
    <w:rsid w:val="0070112E"/>
    <w:rsid w:val="0070506C"/>
    <w:rsid w:val="00710464"/>
    <w:rsid w:val="007137D8"/>
    <w:rsid w:val="00721099"/>
    <w:rsid w:val="0072290E"/>
    <w:rsid w:val="00723E7A"/>
    <w:rsid w:val="007404D3"/>
    <w:rsid w:val="00744622"/>
    <w:rsid w:val="007463D2"/>
    <w:rsid w:val="00753D17"/>
    <w:rsid w:val="00780310"/>
    <w:rsid w:val="00784236"/>
    <w:rsid w:val="00786B2F"/>
    <w:rsid w:val="007A1EF6"/>
    <w:rsid w:val="007A5143"/>
    <w:rsid w:val="007A6848"/>
    <w:rsid w:val="007B4978"/>
    <w:rsid w:val="007B551A"/>
    <w:rsid w:val="007B79CE"/>
    <w:rsid w:val="007D0166"/>
    <w:rsid w:val="007F6E27"/>
    <w:rsid w:val="007F7E19"/>
    <w:rsid w:val="00815B14"/>
    <w:rsid w:val="00822FD0"/>
    <w:rsid w:val="00843353"/>
    <w:rsid w:val="00850ED2"/>
    <w:rsid w:val="0086594A"/>
    <w:rsid w:val="0087262D"/>
    <w:rsid w:val="00875826"/>
    <w:rsid w:val="008814CE"/>
    <w:rsid w:val="00886633"/>
    <w:rsid w:val="008A2553"/>
    <w:rsid w:val="008A7D0B"/>
    <w:rsid w:val="008C3BDB"/>
    <w:rsid w:val="008D3515"/>
    <w:rsid w:val="008D4685"/>
    <w:rsid w:val="008E0E29"/>
    <w:rsid w:val="008E3144"/>
    <w:rsid w:val="008F2AF5"/>
    <w:rsid w:val="008F4C0F"/>
    <w:rsid w:val="008F7EA5"/>
    <w:rsid w:val="00911D3A"/>
    <w:rsid w:val="0092452D"/>
    <w:rsid w:val="00937563"/>
    <w:rsid w:val="00942478"/>
    <w:rsid w:val="009554A9"/>
    <w:rsid w:val="0095731E"/>
    <w:rsid w:val="00961005"/>
    <w:rsid w:val="00965137"/>
    <w:rsid w:val="00967242"/>
    <w:rsid w:val="00986499"/>
    <w:rsid w:val="00995842"/>
    <w:rsid w:val="009A011D"/>
    <w:rsid w:val="009A0611"/>
    <w:rsid w:val="009A3D98"/>
    <w:rsid w:val="009A55CF"/>
    <w:rsid w:val="009A605F"/>
    <w:rsid w:val="009B10EC"/>
    <w:rsid w:val="009B41E8"/>
    <w:rsid w:val="009B5179"/>
    <w:rsid w:val="009B5BE8"/>
    <w:rsid w:val="009C279F"/>
    <w:rsid w:val="009C2C3D"/>
    <w:rsid w:val="009C2EA2"/>
    <w:rsid w:val="009D1405"/>
    <w:rsid w:val="009D7510"/>
    <w:rsid w:val="009E4734"/>
    <w:rsid w:val="009F3172"/>
    <w:rsid w:val="009F608D"/>
    <w:rsid w:val="009F6C8B"/>
    <w:rsid w:val="009F7BAA"/>
    <w:rsid w:val="00A0761B"/>
    <w:rsid w:val="00A10120"/>
    <w:rsid w:val="00A105F4"/>
    <w:rsid w:val="00A34B26"/>
    <w:rsid w:val="00A427B3"/>
    <w:rsid w:val="00A43652"/>
    <w:rsid w:val="00A45772"/>
    <w:rsid w:val="00A65BF4"/>
    <w:rsid w:val="00A70E60"/>
    <w:rsid w:val="00A76A11"/>
    <w:rsid w:val="00A8324F"/>
    <w:rsid w:val="00A851AE"/>
    <w:rsid w:val="00A94B7C"/>
    <w:rsid w:val="00A966BE"/>
    <w:rsid w:val="00AB20C3"/>
    <w:rsid w:val="00AB33EB"/>
    <w:rsid w:val="00AB5BDA"/>
    <w:rsid w:val="00AB728F"/>
    <w:rsid w:val="00AB791E"/>
    <w:rsid w:val="00AC5703"/>
    <w:rsid w:val="00AD0E2A"/>
    <w:rsid w:val="00AD213D"/>
    <w:rsid w:val="00B115A7"/>
    <w:rsid w:val="00B20264"/>
    <w:rsid w:val="00B20E1A"/>
    <w:rsid w:val="00B2641F"/>
    <w:rsid w:val="00B2712A"/>
    <w:rsid w:val="00B528D2"/>
    <w:rsid w:val="00B55938"/>
    <w:rsid w:val="00B67C58"/>
    <w:rsid w:val="00B725F1"/>
    <w:rsid w:val="00B76FB4"/>
    <w:rsid w:val="00B77A38"/>
    <w:rsid w:val="00B80411"/>
    <w:rsid w:val="00B96B00"/>
    <w:rsid w:val="00BB740B"/>
    <w:rsid w:val="00BC3506"/>
    <w:rsid w:val="00BD704E"/>
    <w:rsid w:val="00BE2AE1"/>
    <w:rsid w:val="00BE37E4"/>
    <w:rsid w:val="00BE75CE"/>
    <w:rsid w:val="00BF5EEC"/>
    <w:rsid w:val="00C123B1"/>
    <w:rsid w:val="00C34D7F"/>
    <w:rsid w:val="00C34D9B"/>
    <w:rsid w:val="00C4260D"/>
    <w:rsid w:val="00C47867"/>
    <w:rsid w:val="00C56F1F"/>
    <w:rsid w:val="00C62EB0"/>
    <w:rsid w:val="00C73231"/>
    <w:rsid w:val="00C73DB8"/>
    <w:rsid w:val="00C75285"/>
    <w:rsid w:val="00C86A10"/>
    <w:rsid w:val="00CA60E8"/>
    <w:rsid w:val="00CC4027"/>
    <w:rsid w:val="00CD4929"/>
    <w:rsid w:val="00CD6123"/>
    <w:rsid w:val="00CE5144"/>
    <w:rsid w:val="00CE577E"/>
    <w:rsid w:val="00CF0997"/>
    <w:rsid w:val="00D00048"/>
    <w:rsid w:val="00D10DA6"/>
    <w:rsid w:val="00D15D59"/>
    <w:rsid w:val="00D21E13"/>
    <w:rsid w:val="00D237C0"/>
    <w:rsid w:val="00D24FA6"/>
    <w:rsid w:val="00D31626"/>
    <w:rsid w:val="00D32477"/>
    <w:rsid w:val="00D3383F"/>
    <w:rsid w:val="00D36EC9"/>
    <w:rsid w:val="00D457B7"/>
    <w:rsid w:val="00D464CB"/>
    <w:rsid w:val="00D469F5"/>
    <w:rsid w:val="00D51992"/>
    <w:rsid w:val="00D61106"/>
    <w:rsid w:val="00D61385"/>
    <w:rsid w:val="00D623FB"/>
    <w:rsid w:val="00D62D67"/>
    <w:rsid w:val="00D6553D"/>
    <w:rsid w:val="00D75403"/>
    <w:rsid w:val="00D90B1D"/>
    <w:rsid w:val="00D91B3A"/>
    <w:rsid w:val="00DA1DCA"/>
    <w:rsid w:val="00DA27FC"/>
    <w:rsid w:val="00DA7CAF"/>
    <w:rsid w:val="00DB718D"/>
    <w:rsid w:val="00DC28F1"/>
    <w:rsid w:val="00DC544E"/>
    <w:rsid w:val="00DD43C8"/>
    <w:rsid w:val="00DF0D08"/>
    <w:rsid w:val="00E04B0E"/>
    <w:rsid w:val="00E108FB"/>
    <w:rsid w:val="00E13D1C"/>
    <w:rsid w:val="00E13F30"/>
    <w:rsid w:val="00E161BF"/>
    <w:rsid w:val="00E17053"/>
    <w:rsid w:val="00E272AE"/>
    <w:rsid w:val="00E27A52"/>
    <w:rsid w:val="00E325C2"/>
    <w:rsid w:val="00E32EC0"/>
    <w:rsid w:val="00E337F2"/>
    <w:rsid w:val="00E456ED"/>
    <w:rsid w:val="00E4620A"/>
    <w:rsid w:val="00E46BF4"/>
    <w:rsid w:val="00E6075E"/>
    <w:rsid w:val="00E622C6"/>
    <w:rsid w:val="00E76032"/>
    <w:rsid w:val="00EC015C"/>
    <w:rsid w:val="00EC250F"/>
    <w:rsid w:val="00EC4C37"/>
    <w:rsid w:val="00EC6BF1"/>
    <w:rsid w:val="00ED65FA"/>
    <w:rsid w:val="00EE2B0C"/>
    <w:rsid w:val="00EF6334"/>
    <w:rsid w:val="00F05808"/>
    <w:rsid w:val="00F13A03"/>
    <w:rsid w:val="00F42F1F"/>
    <w:rsid w:val="00F45D0A"/>
    <w:rsid w:val="00F53D26"/>
    <w:rsid w:val="00F541B2"/>
    <w:rsid w:val="00F6262A"/>
    <w:rsid w:val="00F65363"/>
    <w:rsid w:val="00F65C84"/>
    <w:rsid w:val="00F91367"/>
    <w:rsid w:val="00F93220"/>
    <w:rsid w:val="00FA3D50"/>
    <w:rsid w:val="00FC3E79"/>
    <w:rsid w:val="00FC485E"/>
    <w:rsid w:val="00FE23C4"/>
    <w:rsid w:val="00FE3538"/>
    <w:rsid w:val="00FF1EEC"/>
    <w:rsid w:val="00FF2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qFormat="1"/>
    <w:lsdException w:name="heading 2" w:semiHidden="0" w:qFormat="1"/>
    <w:lsdException w:name="heading 3" w:semiHidden="0" w:qFormat="1"/>
    <w:lsdException w:name="heading 4" w:semiHidden="0" w:qFormat="1"/>
    <w:lsdException w:name="heading 5" w:semiHidden="0" w:qFormat="1"/>
    <w:lsdException w:name="heading 6" w:semiHidden="0" w:qFormat="1"/>
    <w:lsdException w:name="heading 7" w:semiHidden="0" w:qFormat="1"/>
    <w:lsdException w:name="heading 8" w:semiHidden="0" w:qFormat="1"/>
    <w:lsdException w:name="heading 9" w:semiHidden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Normal Indent" w:unhideWhenUsed="1"/>
    <w:lsdException w:name="footnote text" w:unhideWhenUsed="1"/>
    <w:lsdException w:name="annotation text" w:unhideWhenUsed="1"/>
    <w:lsdException w:name="index heading" w:unhideWhenUsed="1"/>
    <w:lsdException w:name="caption" w:semiHidden="0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qFormat="1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qFormat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FollowedHyperlink" w:unhideWhenUsed="1"/>
    <w:lsdException w:name="Strong" w:semiHidden="0" w:qFormat="1"/>
    <w:lsdException w:name="Emphasis" w:semiHidden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Table Grid" w:semiHidden="0"/>
    <w:lsdException w:name="Table Theme" w:unhideWhenUsed="1"/>
    <w:lsdException w:name="No Spacing" w:semiHidden="0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qFormat="1"/>
    <w:lsdException w:name="Quote" w:semiHidden="0" w:qFormat="1"/>
    <w:lsdException w:name="Intense Quote" w:semiHidden="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/>
    <w:lsdException w:name="Colorful Grid Accent 5" w:semiHidden="0" w:uiPriority="73"/>
    <w:lsdException w:name="Light Shading Accent 6" w:semiHidden="0" w:uiPriority="60"/>
    <w:lsdException w:name="Light List Accent 6" w:semiHidden="0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qFormat="1"/>
    <w:lsdException w:name="Intense Emphasis" w:semiHidden="0" w:qFormat="1"/>
    <w:lsdException w:name="Subtle Reference" w:semiHidden="0" w:qFormat="1"/>
    <w:lsdException w:name="Intense Reference" w:semiHidden="0" w:qFormat="1"/>
    <w:lsdException w:name="Book Title" w:semiHidden="0" w:qFormat="1"/>
    <w:lsdException w:name="Bibliography" w:uiPriority="37" w:unhideWhenUsed="1"/>
    <w:lsdException w:name="TOC Heading" w:semiHidden="0" w:qFormat="1"/>
  </w:latentStyles>
  <w:style w:type="paragraph" w:default="1" w:styleId="Normalny">
    <w:name w:val="Normal"/>
    <w:qFormat/>
    <w:rsid w:val="008D3515"/>
    <w:pPr>
      <w:spacing w:after="160" w:line="259" w:lineRule="auto"/>
    </w:pPr>
    <w:rPr>
      <w:rFonts w:cs="Calibri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570148"/>
    <w:pPr>
      <w:keepNext/>
      <w:keepLines/>
      <w:spacing w:before="360" w:after="0" w:line="240" w:lineRule="auto"/>
      <w:outlineLvl w:val="0"/>
    </w:pPr>
    <w:rPr>
      <w:rFonts w:ascii="Cambria" w:eastAsia="Times New Roman" w:hAnsi="Cambria" w:cs="Cambria"/>
      <w:color w:val="000000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570148"/>
    <w:pPr>
      <w:keepNext/>
      <w:keepLines/>
      <w:spacing w:before="120" w:after="0" w:line="240" w:lineRule="auto"/>
      <w:outlineLvl w:val="1"/>
    </w:pPr>
    <w:rPr>
      <w:rFonts w:ascii="Cambria" w:eastAsia="Times New Roman" w:hAnsi="Cambria" w:cs="Cambria"/>
      <w:color w:val="000000"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570148"/>
    <w:pPr>
      <w:keepNext/>
      <w:keepLines/>
      <w:spacing w:before="20" w:after="0" w:line="240" w:lineRule="auto"/>
      <w:outlineLvl w:val="2"/>
    </w:pPr>
    <w:rPr>
      <w:rFonts w:eastAsia="Times New Roman"/>
      <w:b/>
      <w:bCs/>
      <w:color w:val="000000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570148"/>
    <w:pPr>
      <w:keepNext/>
      <w:keepLines/>
      <w:spacing w:before="200" w:after="0" w:line="264" w:lineRule="auto"/>
      <w:outlineLvl w:val="3"/>
    </w:pPr>
    <w:rPr>
      <w:rFonts w:ascii="Cambria" w:eastAsia="Times New Roman" w:hAnsi="Cambria" w:cs="Cambria"/>
      <w:b/>
      <w:bCs/>
      <w:i/>
      <w:iCs/>
      <w:color w:val="000000"/>
      <w:sz w:val="20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570148"/>
    <w:pPr>
      <w:keepNext/>
      <w:keepLines/>
      <w:spacing w:before="200" w:after="0" w:line="264" w:lineRule="auto"/>
      <w:outlineLvl w:val="4"/>
    </w:pPr>
    <w:rPr>
      <w:rFonts w:ascii="Cambria" w:eastAsia="Times New Roman" w:hAnsi="Cambria" w:cs="Cambria"/>
      <w:color w:val="000000"/>
      <w:sz w:val="20"/>
      <w:szCs w:val="20"/>
      <w:lang w:eastAsia="pl-PL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570148"/>
    <w:pPr>
      <w:keepNext/>
      <w:keepLines/>
      <w:spacing w:before="200" w:after="0" w:line="264" w:lineRule="auto"/>
      <w:outlineLvl w:val="5"/>
    </w:pPr>
    <w:rPr>
      <w:rFonts w:ascii="Cambria" w:eastAsia="Times New Roman" w:hAnsi="Cambria" w:cs="Cambria"/>
      <w:i/>
      <w:iCs/>
      <w:color w:val="000000"/>
      <w:sz w:val="20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570148"/>
    <w:pPr>
      <w:keepNext/>
      <w:keepLines/>
      <w:spacing w:before="200" w:after="0" w:line="264" w:lineRule="auto"/>
      <w:outlineLvl w:val="6"/>
    </w:pPr>
    <w:rPr>
      <w:rFonts w:ascii="Cambria" w:eastAsia="Times New Roman" w:hAnsi="Cambria" w:cs="Cambria"/>
      <w:i/>
      <w:iCs/>
      <w:color w:val="000000"/>
      <w:sz w:val="20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570148"/>
    <w:pPr>
      <w:keepNext/>
      <w:keepLines/>
      <w:spacing w:before="200" w:after="0" w:line="264" w:lineRule="auto"/>
      <w:outlineLvl w:val="7"/>
    </w:pPr>
    <w:rPr>
      <w:rFonts w:ascii="Cambria" w:eastAsia="Times New Roman" w:hAnsi="Cambria" w:cs="Cambria"/>
      <w:color w:val="000000"/>
      <w:sz w:val="20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570148"/>
    <w:pPr>
      <w:keepNext/>
      <w:keepLines/>
      <w:spacing w:before="200" w:after="0" w:line="264" w:lineRule="auto"/>
      <w:outlineLvl w:val="8"/>
    </w:pPr>
    <w:rPr>
      <w:rFonts w:ascii="Cambria" w:eastAsia="Times New Roman" w:hAnsi="Cambria" w:cs="Cambria"/>
      <w:i/>
      <w:iCs/>
      <w:color w:val="00000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570148"/>
    <w:rPr>
      <w:rFonts w:ascii="Cambria" w:hAnsi="Cambria" w:cs="Cambria"/>
      <w:color w:val="000000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9"/>
    <w:semiHidden/>
    <w:rsid w:val="00570148"/>
    <w:rPr>
      <w:rFonts w:ascii="Cambria" w:hAnsi="Cambria" w:cs="Cambria"/>
      <w:color w:val="000000"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9"/>
    <w:semiHidden/>
    <w:rsid w:val="00570148"/>
    <w:rPr>
      <w:rFonts w:eastAsia="Times New Roman"/>
      <w:b/>
      <w:bCs/>
      <w:color w:val="000000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9"/>
    <w:semiHidden/>
    <w:rsid w:val="00570148"/>
    <w:rPr>
      <w:rFonts w:ascii="Cambria" w:hAnsi="Cambria" w:cs="Cambria"/>
      <w:b/>
      <w:bCs/>
      <w:i/>
      <w:iCs/>
      <w:color w:val="000000"/>
    </w:rPr>
  </w:style>
  <w:style w:type="character" w:customStyle="1" w:styleId="Nagwek5Znak">
    <w:name w:val="Nagłówek 5 Znak"/>
    <w:basedOn w:val="Domylnaczcionkaakapitu"/>
    <w:link w:val="Nagwek5"/>
    <w:uiPriority w:val="99"/>
    <w:semiHidden/>
    <w:rsid w:val="00570148"/>
    <w:rPr>
      <w:rFonts w:ascii="Cambria" w:hAnsi="Cambria" w:cs="Cambria"/>
      <w:color w:val="000000"/>
    </w:rPr>
  </w:style>
  <w:style w:type="character" w:customStyle="1" w:styleId="Nagwek6Znak">
    <w:name w:val="Nagłówek 6 Znak"/>
    <w:basedOn w:val="Domylnaczcionkaakapitu"/>
    <w:link w:val="Nagwek6"/>
    <w:uiPriority w:val="99"/>
    <w:semiHidden/>
    <w:rsid w:val="00570148"/>
    <w:rPr>
      <w:rFonts w:ascii="Cambria" w:hAnsi="Cambria" w:cs="Cambria"/>
      <w:i/>
      <w:iCs/>
      <w:color w:val="000000"/>
    </w:rPr>
  </w:style>
  <w:style w:type="character" w:customStyle="1" w:styleId="Nagwek7Znak">
    <w:name w:val="Nagłówek 7 Znak"/>
    <w:basedOn w:val="Domylnaczcionkaakapitu"/>
    <w:link w:val="Nagwek7"/>
    <w:uiPriority w:val="99"/>
    <w:semiHidden/>
    <w:rsid w:val="00570148"/>
    <w:rPr>
      <w:rFonts w:ascii="Cambria" w:hAnsi="Cambria" w:cs="Cambria"/>
      <w:i/>
      <w:iCs/>
      <w:color w:val="000000"/>
    </w:rPr>
  </w:style>
  <w:style w:type="character" w:customStyle="1" w:styleId="Nagwek8Znak">
    <w:name w:val="Nagłówek 8 Znak"/>
    <w:basedOn w:val="Domylnaczcionkaakapitu"/>
    <w:link w:val="Nagwek8"/>
    <w:uiPriority w:val="99"/>
    <w:semiHidden/>
    <w:rsid w:val="00570148"/>
    <w:rPr>
      <w:rFonts w:ascii="Cambria" w:hAnsi="Cambria" w:cs="Cambria"/>
      <w:color w:val="000000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semiHidden/>
    <w:rsid w:val="00570148"/>
    <w:rPr>
      <w:rFonts w:ascii="Cambria" w:hAnsi="Cambria" w:cs="Cambria"/>
      <w:i/>
      <w:iCs/>
      <w:color w:val="000000"/>
      <w:sz w:val="20"/>
      <w:szCs w:val="20"/>
    </w:rPr>
  </w:style>
  <w:style w:type="character" w:styleId="Pogrubienie">
    <w:name w:val="Strong"/>
    <w:basedOn w:val="Domylnaczcionkaakapitu"/>
    <w:uiPriority w:val="99"/>
    <w:qFormat/>
    <w:rsid w:val="00570148"/>
    <w:rPr>
      <w:b/>
      <w:bCs/>
    </w:rPr>
  </w:style>
  <w:style w:type="character" w:styleId="Uwydatnienie">
    <w:name w:val="Emphasis"/>
    <w:basedOn w:val="Domylnaczcionkaakapitu"/>
    <w:uiPriority w:val="99"/>
    <w:qFormat/>
    <w:rsid w:val="00570148"/>
    <w:rPr>
      <w:i/>
      <w:iCs/>
      <w:color w:val="000000"/>
    </w:rPr>
  </w:style>
  <w:style w:type="character" w:customStyle="1" w:styleId="Odwoanieintensywneznak">
    <w:name w:val="Odwołanie intensywne (znak)"/>
    <w:uiPriority w:val="99"/>
    <w:rsid w:val="00570148"/>
    <w:rPr>
      <w:b/>
      <w:bCs/>
      <w:color w:val="000000"/>
      <w:sz w:val="20"/>
      <w:szCs w:val="20"/>
      <w:u w:val="single"/>
    </w:rPr>
  </w:style>
  <w:style w:type="character" w:customStyle="1" w:styleId="Odwoaniedelikatneznak">
    <w:name w:val="Odwołanie delikatne (znak)"/>
    <w:uiPriority w:val="99"/>
    <w:rsid w:val="00570148"/>
    <w:rPr>
      <w:color w:val="000000"/>
      <w:sz w:val="20"/>
      <w:szCs w:val="20"/>
      <w:u w:val="single"/>
    </w:rPr>
  </w:style>
  <w:style w:type="character" w:customStyle="1" w:styleId="Tytuksikiznak">
    <w:name w:val="Tytuł książki (znak)"/>
    <w:uiPriority w:val="99"/>
    <w:rsid w:val="00570148"/>
    <w:rPr>
      <w:rFonts w:ascii="Cambria" w:hAnsi="Cambria" w:cs="Cambria"/>
      <w:b/>
      <w:bCs/>
      <w:i/>
      <w:iCs/>
      <w:color w:val="000000"/>
      <w:sz w:val="20"/>
      <w:szCs w:val="20"/>
    </w:rPr>
  </w:style>
  <w:style w:type="character" w:customStyle="1" w:styleId="Wyrnienieintensywneznak">
    <w:name w:val="Wyróżnienie intensywne (znak)"/>
    <w:uiPriority w:val="99"/>
    <w:rsid w:val="00570148"/>
    <w:rPr>
      <w:b/>
      <w:bCs/>
      <w:i/>
      <w:iCs/>
      <w:color w:val="000000"/>
      <w:sz w:val="20"/>
      <w:szCs w:val="20"/>
    </w:rPr>
  </w:style>
  <w:style w:type="character" w:customStyle="1" w:styleId="Wyrnieniedelikatneznak">
    <w:name w:val="Wyróżnienie delikatne (znak)"/>
    <w:uiPriority w:val="99"/>
    <w:rsid w:val="00570148"/>
    <w:rPr>
      <w:i/>
      <w:iCs/>
      <w:color w:val="000000"/>
      <w:sz w:val="20"/>
      <w:szCs w:val="20"/>
    </w:rPr>
  </w:style>
  <w:style w:type="paragraph" w:styleId="Cytat">
    <w:name w:val="Quote"/>
    <w:basedOn w:val="Normalny"/>
    <w:next w:val="Normalny"/>
    <w:link w:val="CytatZnak"/>
    <w:uiPriority w:val="99"/>
    <w:qFormat/>
    <w:rsid w:val="00570148"/>
    <w:pPr>
      <w:spacing w:before="160" w:line="300" w:lineRule="auto"/>
      <w:ind w:left="144" w:right="144"/>
      <w:jc w:val="center"/>
    </w:pPr>
    <w:rPr>
      <w:rFonts w:ascii="Cambria" w:eastAsia="Times New Roman" w:hAnsi="Cambria" w:cs="Cambria"/>
      <w:i/>
      <w:iCs/>
      <w:color w:val="000000"/>
      <w:sz w:val="24"/>
      <w:szCs w:val="24"/>
      <w:lang w:eastAsia="pl-PL"/>
    </w:rPr>
  </w:style>
  <w:style w:type="character" w:customStyle="1" w:styleId="CytatZnak">
    <w:name w:val="Cytat Znak"/>
    <w:basedOn w:val="Domylnaczcionkaakapitu"/>
    <w:link w:val="Cytat"/>
    <w:uiPriority w:val="99"/>
    <w:rsid w:val="00570148"/>
    <w:rPr>
      <w:rFonts w:ascii="Cambria" w:hAnsi="Cambria" w:cs="Cambria"/>
      <w:i/>
      <w:iCs/>
      <w:color w:val="000000"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99"/>
    <w:qFormat/>
    <w:rsid w:val="00570148"/>
    <w:pPr>
      <w:pBdr>
        <w:top w:val="single" w:sz="36" w:space="8" w:color="FF388C"/>
        <w:left w:val="single" w:sz="36" w:space="8" w:color="FF388C"/>
        <w:bottom w:val="single" w:sz="36" w:space="8" w:color="FF388C"/>
        <w:right w:val="single" w:sz="36" w:space="8" w:color="FF388C"/>
      </w:pBdr>
      <w:shd w:val="clear" w:color="auto" w:fill="FF388C"/>
      <w:spacing w:before="200" w:after="280" w:line="300" w:lineRule="auto"/>
      <w:ind w:left="936" w:right="936"/>
      <w:jc w:val="center"/>
    </w:pPr>
    <w:rPr>
      <w:rFonts w:eastAsia="Times New Roman"/>
      <w:b/>
      <w:bCs/>
      <w:i/>
      <w:iCs/>
      <w:color w:val="000000"/>
      <w:sz w:val="21"/>
      <w:szCs w:val="21"/>
      <w:lang w:eastAsia="pl-PL"/>
    </w:rPr>
  </w:style>
  <w:style w:type="character" w:customStyle="1" w:styleId="CytatintensywnyZnak">
    <w:name w:val="Cytat intensywny Znak"/>
    <w:basedOn w:val="Domylnaczcionkaakapitu"/>
    <w:link w:val="Cytatintensywny"/>
    <w:uiPriority w:val="99"/>
    <w:rsid w:val="00570148"/>
    <w:rPr>
      <w:rFonts w:eastAsia="Times New Roman"/>
      <w:b/>
      <w:bCs/>
      <w:i/>
      <w:iCs/>
      <w:color w:val="000000"/>
      <w:sz w:val="21"/>
      <w:szCs w:val="21"/>
      <w:shd w:val="clear" w:color="auto" w:fill="FF388C"/>
    </w:rPr>
  </w:style>
  <w:style w:type="table" w:styleId="Tabela-Siatka">
    <w:name w:val="Table Grid"/>
    <w:basedOn w:val="Standardowy"/>
    <w:uiPriority w:val="99"/>
    <w:rsid w:val="00570148"/>
    <w:rPr>
      <w:rFonts w:cs="Calibri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rsid w:val="00570148"/>
    <w:pPr>
      <w:tabs>
        <w:tab w:val="center" w:pos="4320"/>
        <w:tab w:val="right" w:pos="8640"/>
      </w:tabs>
      <w:spacing w:line="264" w:lineRule="auto"/>
    </w:pPr>
    <w:rPr>
      <w:color w:val="000000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570148"/>
    <w:rPr>
      <w:color w:val="000000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570148"/>
    <w:pPr>
      <w:tabs>
        <w:tab w:val="center" w:pos="4320"/>
        <w:tab w:val="right" w:pos="8640"/>
      </w:tabs>
      <w:spacing w:line="264" w:lineRule="auto"/>
    </w:pPr>
    <w:rPr>
      <w:color w:val="000000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570148"/>
    <w:rPr>
      <w:color w:val="000000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70148"/>
    <w:pPr>
      <w:spacing w:line="264" w:lineRule="auto"/>
    </w:pPr>
    <w:rPr>
      <w:rFonts w:ascii="Tahoma" w:hAnsi="Tahoma" w:cs="Tahoma"/>
      <w:color w:val="000000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70148"/>
    <w:rPr>
      <w:rFonts w:ascii="Tahoma" w:hAnsi="Tahoma" w:cs="Tahoma"/>
      <w:color w:val="000000"/>
      <w:sz w:val="16"/>
      <w:szCs w:val="16"/>
    </w:rPr>
  </w:style>
  <w:style w:type="paragraph" w:styleId="Legenda">
    <w:name w:val="caption"/>
    <w:basedOn w:val="Normalny"/>
    <w:next w:val="Normalny"/>
    <w:uiPriority w:val="99"/>
    <w:qFormat/>
    <w:rsid w:val="00570148"/>
    <w:pPr>
      <w:spacing w:line="240" w:lineRule="auto"/>
    </w:pPr>
    <w:rPr>
      <w:rFonts w:eastAsia="Times New Roman"/>
      <w:b/>
      <w:bCs/>
      <w:smallCaps/>
      <w:color w:val="666666"/>
      <w:spacing w:val="6"/>
      <w:sz w:val="20"/>
      <w:szCs w:val="20"/>
      <w:lang w:eastAsia="pl-PL"/>
    </w:rPr>
  </w:style>
  <w:style w:type="paragraph" w:styleId="Bezodstpw">
    <w:name w:val="No Spacing"/>
    <w:link w:val="BezodstpwZnak"/>
    <w:uiPriority w:val="99"/>
    <w:qFormat/>
    <w:rsid w:val="00570148"/>
    <w:rPr>
      <w:rFonts w:cs="Calibri"/>
      <w:sz w:val="20"/>
      <w:szCs w:val="20"/>
    </w:rPr>
  </w:style>
  <w:style w:type="paragraph" w:styleId="Tekstblokowy">
    <w:name w:val="Block Text"/>
    <w:aliases w:val="Cytat blokowy"/>
    <w:basedOn w:val="Normalny"/>
    <w:uiPriority w:val="99"/>
    <w:rsid w:val="00570148"/>
    <w:pPr>
      <w:pBdr>
        <w:top w:val="single" w:sz="2" w:space="10" w:color="FF87B9"/>
        <w:bottom w:val="single" w:sz="24" w:space="10" w:color="FF87B9"/>
      </w:pBdr>
      <w:spacing w:after="280" w:line="240" w:lineRule="auto"/>
      <w:ind w:left="1440" w:right="1440"/>
      <w:jc w:val="both"/>
    </w:pPr>
    <w:rPr>
      <w:rFonts w:eastAsia="Times New Roman"/>
      <w:color w:val="FFFFFF"/>
      <w:sz w:val="28"/>
      <w:szCs w:val="28"/>
      <w:lang w:eastAsia="pl-PL"/>
    </w:rPr>
  </w:style>
  <w:style w:type="paragraph" w:styleId="Listapunktowana">
    <w:name w:val="List Bullet"/>
    <w:basedOn w:val="Normalny"/>
    <w:autoRedefine/>
    <w:uiPriority w:val="99"/>
    <w:rsid w:val="00570148"/>
    <w:pPr>
      <w:numPr>
        <w:numId w:val="1"/>
      </w:numPr>
      <w:spacing w:after="0" w:line="264" w:lineRule="auto"/>
    </w:pPr>
    <w:rPr>
      <w:sz w:val="21"/>
      <w:szCs w:val="21"/>
      <w:lang w:eastAsia="pl-PL"/>
    </w:rPr>
  </w:style>
  <w:style w:type="paragraph" w:styleId="Listapunktowana2">
    <w:name w:val="List Bullet 2"/>
    <w:basedOn w:val="Normalny"/>
    <w:autoRedefine/>
    <w:uiPriority w:val="99"/>
    <w:rsid w:val="00570148"/>
    <w:pPr>
      <w:numPr>
        <w:numId w:val="2"/>
      </w:numPr>
      <w:spacing w:after="0" w:line="264" w:lineRule="auto"/>
    </w:pPr>
    <w:rPr>
      <w:sz w:val="21"/>
      <w:szCs w:val="21"/>
      <w:lang w:eastAsia="pl-PL"/>
    </w:rPr>
  </w:style>
  <w:style w:type="paragraph" w:styleId="Listapunktowana3">
    <w:name w:val="List Bullet 3"/>
    <w:basedOn w:val="Normalny"/>
    <w:autoRedefine/>
    <w:uiPriority w:val="99"/>
    <w:rsid w:val="00570148"/>
    <w:pPr>
      <w:numPr>
        <w:numId w:val="3"/>
      </w:numPr>
      <w:spacing w:after="0" w:line="264" w:lineRule="auto"/>
    </w:pPr>
    <w:rPr>
      <w:sz w:val="21"/>
      <w:szCs w:val="21"/>
      <w:lang w:eastAsia="pl-PL"/>
    </w:rPr>
  </w:style>
  <w:style w:type="paragraph" w:styleId="Listapunktowana4">
    <w:name w:val="List Bullet 4"/>
    <w:basedOn w:val="Normalny"/>
    <w:autoRedefine/>
    <w:uiPriority w:val="99"/>
    <w:rsid w:val="00570148"/>
    <w:pPr>
      <w:numPr>
        <w:numId w:val="4"/>
      </w:numPr>
      <w:spacing w:after="0" w:line="264" w:lineRule="auto"/>
    </w:pPr>
    <w:rPr>
      <w:sz w:val="21"/>
      <w:szCs w:val="21"/>
      <w:lang w:eastAsia="pl-PL"/>
    </w:rPr>
  </w:style>
  <w:style w:type="paragraph" w:styleId="Listapunktowana5">
    <w:name w:val="List Bullet 5"/>
    <w:basedOn w:val="Normalny"/>
    <w:autoRedefine/>
    <w:uiPriority w:val="99"/>
    <w:rsid w:val="00570148"/>
    <w:pPr>
      <w:numPr>
        <w:numId w:val="5"/>
      </w:numPr>
      <w:spacing w:after="0" w:line="264" w:lineRule="auto"/>
    </w:pPr>
    <w:rPr>
      <w:sz w:val="21"/>
      <w:szCs w:val="21"/>
      <w:lang w:eastAsia="pl-PL"/>
    </w:rPr>
  </w:style>
  <w:style w:type="paragraph" w:styleId="Spistreci1">
    <w:name w:val="toc 1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</w:pPr>
    <w:rPr>
      <w:smallCaps/>
      <w:color w:val="E40059"/>
      <w:sz w:val="21"/>
      <w:szCs w:val="21"/>
      <w:lang w:eastAsia="pl-PL"/>
    </w:rPr>
  </w:style>
  <w:style w:type="paragraph" w:styleId="Spistreci2">
    <w:name w:val="toc 2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216"/>
    </w:pPr>
    <w:rPr>
      <w:smallCaps/>
      <w:sz w:val="21"/>
      <w:szCs w:val="21"/>
      <w:lang w:eastAsia="pl-PL"/>
    </w:rPr>
  </w:style>
  <w:style w:type="paragraph" w:styleId="Spistreci3">
    <w:name w:val="toc 3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446"/>
    </w:pPr>
    <w:rPr>
      <w:smallCaps/>
      <w:sz w:val="21"/>
      <w:szCs w:val="21"/>
      <w:lang w:eastAsia="pl-PL"/>
    </w:rPr>
  </w:style>
  <w:style w:type="paragraph" w:styleId="Spistreci4">
    <w:name w:val="toc 4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662"/>
    </w:pPr>
    <w:rPr>
      <w:smallCaps/>
      <w:sz w:val="21"/>
      <w:szCs w:val="21"/>
      <w:lang w:eastAsia="pl-PL"/>
    </w:rPr>
  </w:style>
  <w:style w:type="paragraph" w:styleId="Spistreci5">
    <w:name w:val="toc 5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878"/>
    </w:pPr>
    <w:rPr>
      <w:smallCaps/>
      <w:sz w:val="21"/>
      <w:szCs w:val="21"/>
      <w:lang w:eastAsia="pl-PL"/>
    </w:rPr>
  </w:style>
  <w:style w:type="paragraph" w:styleId="Spistreci6">
    <w:name w:val="toc 6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1094"/>
    </w:pPr>
    <w:rPr>
      <w:smallCaps/>
      <w:sz w:val="21"/>
      <w:szCs w:val="21"/>
      <w:lang w:eastAsia="pl-PL"/>
    </w:rPr>
  </w:style>
  <w:style w:type="paragraph" w:styleId="Spistreci7">
    <w:name w:val="toc 7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1325"/>
    </w:pPr>
    <w:rPr>
      <w:smallCaps/>
      <w:sz w:val="21"/>
      <w:szCs w:val="21"/>
      <w:lang w:eastAsia="pl-PL"/>
    </w:rPr>
  </w:style>
  <w:style w:type="paragraph" w:styleId="Spistreci8">
    <w:name w:val="toc 8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1540"/>
    </w:pPr>
    <w:rPr>
      <w:smallCaps/>
      <w:sz w:val="21"/>
      <w:szCs w:val="21"/>
      <w:lang w:eastAsia="pl-PL"/>
    </w:rPr>
  </w:style>
  <w:style w:type="paragraph" w:styleId="Spistreci9">
    <w:name w:val="toc 9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1760"/>
    </w:pPr>
    <w:rPr>
      <w:smallCaps/>
      <w:sz w:val="21"/>
      <w:szCs w:val="21"/>
      <w:lang w:eastAsia="pl-PL"/>
    </w:rPr>
  </w:style>
  <w:style w:type="character" w:styleId="Hipercze">
    <w:name w:val="Hyperlink"/>
    <w:basedOn w:val="Domylnaczcionkaakapitu"/>
    <w:uiPriority w:val="99"/>
    <w:semiHidden/>
    <w:rsid w:val="00570148"/>
    <w:rPr>
      <w:color w:val="000000"/>
      <w:u w:val="single"/>
    </w:rPr>
  </w:style>
  <w:style w:type="character" w:styleId="Tytuksiki">
    <w:name w:val="Book Title"/>
    <w:basedOn w:val="Domylnaczcionkaakapitu"/>
    <w:uiPriority w:val="99"/>
    <w:qFormat/>
    <w:rsid w:val="00570148"/>
    <w:rPr>
      <w:b/>
      <w:bCs/>
      <w:smallCaps/>
      <w:spacing w:val="10"/>
    </w:rPr>
  </w:style>
  <w:style w:type="character" w:styleId="Wyrnienieintensywne">
    <w:name w:val="Intense Emphasis"/>
    <w:basedOn w:val="Domylnaczcionkaakapitu"/>
    <w:uiPriority w:val="99"/>
    <w:qFormat/>
    <w:rsid w:val="00570148"/>
    <w:rPr>
      <w:b/>
      <w:bCs/>
      <w:i/>
      <w:iCs/>
      <w:color w:val="000000"/>
    </w:rPr>
  </w:style>
  <w:style w:type="character" w:styleId="Odwoanieintensywne">
    <w:name w:val="Intense Reference"/>
    <w:basedOn w:val="Domylnaczcionkaakapitu"/>
    <w:uiPriority w:val="99"/>
    <w:qFormat/>
    <w:rsid w:val="00570148"/>
    <w:rPr>
      <w:b/>
      <w:bCs/>
      <w:smallCaps/>
      <w:color w:val="000000"/>
      <w:spacing w:val="5"/>
      <w:u w:val="single"/>
    </w:rPr>
  </w:style>
  <w:style w:type="character" w:styleId="Wyrnieniedelikatne">
    <w:name w:val="Subtle Emphasis"/>
    <w:basedOn w:val="Domylnaczcionkaakapitu"/>
    <w:uiPriority w:val="99"/>
    <w:qFormat/>
    <w:rsid w:val="00570148"/>
    <w:rPr>
      <w:i/>
      <w:iCs/>
      <w:color w:val="000000"/>
    </w:rPr>
  </w:style>
  <w:style w:type="character" w:styleId="Odwoaniedelikatne">
    <w:name w:val="Subtle Reference"/>
    <w:basedOn w:val="Domylnaczcionkaakapitu"/>
    <w:uiPriority w:val="99"/>
    <w:qFormat/>
    <w:rsid w:val="00570148"/>
    <w:rPr>
      <w:smallCaps/>
      <w:color w:val="000000"/>
      <w:u w:val="single"/>
    </w:rPr>
  </w:style>
  <w:style w:type="paragraph" w:styleId="Zwrotpoegnalny">
    <w:name w:val="Closing"/>
    <w:basedOn w:val="Normalny"/>
    <w:link w:val="ZwrotpoegnalnyZnak"/>
    <w:uiPriority w:val="99"/>
    <w:rsid w:val="00570148"/>
    <w:pPr>
      <w:spacing w:before="480" w:after="960" w:line="264" w:lineRule="auto"/>
    </w:pPr>
    <w:rPr>
      <w:b/>
      <w:bCs/>
      <w:color w:val="000000"/>
      <w:sz w:val="21"/>
      <w:szCs w:val="21"/>
      <w:lang w:eastAsia="pl-PL"/>
    </w:rPr>
  </w:style>
  <w:style w:type="character" w:customStyle="1" w:styleId="ZwrotpoegnalnyZnak">
    <w:name w:val="Zwrot pożegnalny Znak"/>
    <w:basedOn w:val="Domylnaczcionkaakapitu"/>
    <w:link w:val="Zwrotpoegnalny"/>
    <w:uiPriority w:val="99"/>
    <w:rsid w:val="00570148"/>
    <w:rPr>
      <w:b/>
      <w:bCs/>
      <w:color w:val="000000"/>
      <w:sz w:val="21"/>
      <w:szCs w:val="21"/>
    </w:rPr>
  </w:style>
  <w:style w:type="paragraph" w:customStyle="1" w:styleId="Adresodbiorcy">
    <w:name w:val="Adres odbiorcy"/>
    <w:basedOn w:val="Bezodstpw"/>
    <w:link w:val="Adresodbiorcyznak"/>
    <w:uiPriority w:val="99"/>
    <w:rsid w:val="00570148"/>
    <w:pPr>
      <w:spacing w:after="360"/>
    </w:pPr>
    <w:rPr>
      <w:color w:val="000000"/>
      <w:sz w:val="21"/>
      <w:szCs w:val="21"/>
    </w:rPr>
  </w:style>
  <w:style w:type="paragraph" w:styleId="Zwrotgrzecznociowy">
    <w:name w:val="Salutation"/>
    <w:basedOn w:val="Bezodstpw"/>
    <w:next w:val="Normalny"/>
    <w:link w:val="ZwrotgrzecznociowyZnak"/>
    <w:uiPriority w:val="99"/>
    <w:rsid w:val="00570148"/>
    <w:pPr>
      <w:spacing w:before="480" w:after="320"/>
    </w:pPr>
    <w:rPr>
      <w:b/>
      <w:bCs/>
      <w:color w:val="000000"/>
      <w:sz w:val="21"/>
      <w:szCs w:val="21"/>
    </w:rPr>
  </w:style>
  <w:style w:type="character" w:customStyle="1" w:styleId="ZwrotgrzecznociowyZnak">
    <w:name w:val="Zwrot grzecznościowy Znak"/>
    <w:basedOn w:val="Domylnaczcionkaakapitu"/>
    <w:link w:val="Zwrotgrzecznociowy"/>
    <w:uiPriority w:val="99"/>
    <w:rsid w:val="00570148"/>
    <w:rPr>
      <w:b/>
      <w:bCs/>
      <w:color w:val="000000"/>
      <w:sz w:val="21"/>
      <w:szCs w:val="21"/>
    </w:rPr>
  </w:style>
  <w:style w:type="paragraph" w:customStyle="1" w:styleId="Adresnadawcy">
    <w:name w:val="Adres nadawcy"/>
    <w:basedOn w:val="Bezodstpw"/>
    <w:uiPriority w:val="99"/>
    <w:rsid w:val="00570148"/>
    <w:pPr>
      <w:spacing w:after="360"/>
    </w:pPr>
  </w:style>
  <w:style w:type="paragraph" w:styleId="Podtytu">
    <w:name w:val="Subtitle"/>
    <w:basedOn w:val="Normalny"/>
    <w:next w:val="Normalny"/>
    <w:link w:val="PodtytuZnak"/>
    <w:uiPriority w:val="99"/>
    <w:qFormat/>
    <w:rsid w:val="00570148"/>
    <w:pPr>
      <w:numPr>
        <w:ilvl w:val="1"/>
      </w:numPr>
      <w:spacing w:line="264" w:lineRule="auto"/>
    </w:pPr>
    <w:rPr>
      <w:rFonts w:eastAsia="Times New Roman"/>
      <w:color w:val="000000"/>
      <w:sz w:val="32"/>
      <w:szCs w:val="32"/>
      <w:lang w:eastAsia="pl-PL"/>
    </w:rPr>
  </w:style>
  <w:style w:type="character" w:customStyle="1" w:styleId="PodtytuZnak">
    <w:name w:val="Podtytuł Znak"/>
    <w:basedOn w:val="Domylnaczcionkaakapitu"/>
    <w:link w:val="Podtytu"/>
    <w:uiPriority w:val="99"/>
    <w:rsid w:val="00570148"/>
    <w:rPr>
      <w:rFonts w:eastAsia="Times New Roman"/>
      <w:color w:val="000000"/>
      <w:sz w:val="32"/>
      <w:szCs w:val="32"/>
    </w:rPr>
  </w:style>
  <w:style w:type="paragraph" w:styleId="Tytu">
    <w:name w:val="Title"/>
    <w:basedOn w:val="Normalny"/>
    <w:next w:val="Normalny"/>
    <w:link w:val="TytuZnak"/>
    <w:uiPriority w:val="99"/>
    <w:qFormat/>
    <w:rsid w:val="008D3515"/>
    <w:pPr>
      <w:spacing w:after="0" w:line="240" w:lineRule="auto"/>
    </w:pPr>
    <w:rPr>
      <w:rFonts w:ascii="Cambria" w:eastAsia="Times New Roman" w:hAnsi="Cambria" w:cs="Cambria"/>
      <w:color w:val="666666"/>
      <w:kern w:val="28"/>
      <w:sz w:val="72"/>
      <w:szCs w:val="72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rsid w:val="008D3515"/>
    <w:rPr>
      <w:rFonts w:ascii="Cambria" w:hAnsi="Cambria" w:cs="Cambria"/>
      <w:color w:val="666666"/>
      <w:kern w:val="28"/>
      <w:sz w:val="80"/>
      <w:szCs w:val="80"/>
    </w:rPr>
  </w:style>
  <w:style w:type="paragraph" w:styleId="Data">
    <w:name w:val="Date"/>
    <w:basedOn w:val="Normalny"/>
    <w:next w:val="Normalny"/>
    <w:link w:val="DataZnak"/>
    <w:uiPriority w:val="99"/>
    <w:semiHidden/>
    <w:rsid w:val="00570148"/>
    <w:pPr>
      <w:spacing w:line="264" w:lineRule="auto"/>
    </w:pPr>
    <w:rPr>
      <w:color w:val="000000"/>
      <w:sz w:val="20"/>
      <w:szCs w:val="20"/>
      <w:lang w:eastAsia="pl-PL"/>
    </w:rPr>
  </w:style>
  <w:style w:type="character" w:customStyle="1" w:styleId="DataZnak">
    <w:name w:val="Data Znak"/>
    <w:basedOn w:val="Domylnaczcionkaakapitu"/>
    <w:link w:val="Data"/>
    <w:uiPriority w:val="99"/>
    <w:semiHidden/>
    <w:rsid w:val="00570148"/>
    <w:rPr>
      <w:color w:val="000000"/>
      <w:sz w:val="20"/>
      <w:szCs w:val="20"/>
    </w:rPr>
  </w:style>
  <w:style w:type="character" w:styleId="Tekstzastpczy">
    <w:name w:val="Placeholder Text"/>
    <w:basedOn w:val="Domylnaczcionkaakapitu"/>
    <w:uiPriority w:val="99"/>
    <w:rsid w:val="00570148"/>
    <w:rPr>
      <w:color w:val="808080"/>
    </w:rPr>
  </w:style>
  <w:style w:type="paragraph" w:styleId="Podpis">
    <w:name w:val="Signature"/>
    <w:basedOn w:val="Normalny"/>
    <w:link w:val="PodpisZnak"/>
    <w:uiPriority w:val="99"/>
    <w:rsid w:val="00570148"/>
    <w:pPr>
      <w:spacing w:line="264" w:lineRule="auto"/>
    </w:pPr>
    <w:rPr>
      <w:color w:val="000000"/>
      <w:sz w:val="20"/>
      <w:szCs w:val="20"/>
      <w:lang w:eastAsia="pl-PL"/>
    </w:rPr>
  </w:style>
  <w:style w:type="character" w:customStyle="1" w:styleId="PodpisZnak">
    <w:name w:val="Podpis Znak"/>
    <w:basedOn w:val="Domylnaczcionkaakapitu"/>
    <w:link w:val="Podpis"/>
    <w:uiPriority w:val="99"/>
    <w:rsid w:val="00570148"/>
    <w:rPr>
      <w:color w:val="000000"/>
      <w:sz w:val="20"/>
      <w:szCs w:val="20"/>
    </w:rPr>
  </w:style>
  <w:style w:type="table" w:customStyle="1" w:styleId="Styl6">
    <w:name w:val="Styl 6"/>
    <w:uiPriority w:val="99"/>
    <w:rsid w:val="00570148"/>
    <w:rPr>
      <w:rFonts w:eastAsia="Times New Roman" w:cs="Calibri"/>
      <w:color w:val="000000"/>
      <w:sz w:val="20"/>
      <w:szCs w:val="20"/>
    </w:rPr>
    <w:tblPr>
      <w:tblBorders>
        <w:top w:val="single" w:sz="4" w:space="0" w:color="FF388C"/>
        <w:left w:val="single" w:sz="4" w:space="0" w:color="FF388C"/>
        <w:bottom w:val="single" w:sz="4" w:space="0" w:color="FF388C"/>
        <w:right w:val="single" w:sz="4" w:space="0" w:color="FF388C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D7E7"/>
    </w:tcPr>
  </w:style>
  <w:style w:type="paragraph" w:customStyle="1" w:styleId="Tekstdaty">
    <w:name w:val="Tekst daty"/>
    <w:basedOn w:val="Normalny"/>
    <w:uiPriority w:val="99"/>
    <w:rsid w:val="00570148"/>
    <w:pPr>
      <w:spacing w:before="720" w:line="264" w:lineRule="auto"/>
    </w:pPr>
    <w:rPr>
      <w:sz w:val="21"/>
      <w:szCs w:val="21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99"/>
    <w:rsid w:val="00570148"/>
  </w:style>
  <w:style w:type="paragraph" w:styleId="Akapitzlist">
    <w:name w:val="List Paragraph"/>
    <w:basedOn w:val="Normalny"/>
    <w:uiPriority w:val="99"/>
    <w:qFormat/>
    <w:rsid w:val="00570148"/>
    <w:pPr>
      <w:spacing w:line="240" w:lineRule="auto"/>
      <w:ind w:left="720" w:hanging="288"/>
    </w:pPr>
    <w:rPr>
      <w:color w:val="666666"/>
      <w:sz w:val="21"/>
      <w:szCs w:val="21"/>
      <w:lang w:eastAsia="pl-PL"/>
    </w:rPr>
  </w:style>
  <w:style w:type="paragraph" w:styleId="Nagwekspisutreci">
    <w:name w:val="TOC Heading"/>
    <w:basedOn w:val="Nagwek1"/>
    <w:next w:val="Normalny"/>
    <w:uiPriority w:val="99"/>
    <w:qFormat/>
    <w:rsid w:val="00570148"/>
    <w:pPr>
      <w:spacing w:before="480" w:line="264" w:lineRule="auto"/>
      <w:outlineLvl w:val="9"/>
    </w:pPr>
    <w:rPr>
      <w:b/>
      <w:bCs/>
      <w:sz w:val="28"/>
      <w:szCs w:val="28"/>
    </w:rPr>
  </w:style>
  <w:style w:type="paragraph" w:customStyle="1" w:styleId="Imiinazwisko">
    <w:name w:val="Imię i nazwisko"/>
    <w:basedOn w:val="Tytu"/>
    <w:uiPriority w:val="99"/>
    <w:rsid w:val="00570148"/>
    <w:rPr>
      <w:b/>
      <w:bCs/>
      <w:sz w:val="28"/>
      <w:szCs w:val="28"/>
    </w:rPr>
  </w:style>
  <w:style w:type="character" w:customStyle="1" w:styleId="Adresodbiorcyznak">
    <w:name w:val="Adres odbiorcy (znak)"/>
    <w:link w:val="Adresodbiorcy"/>
    <w:uiPriority w:val="99"/>
    <w:rsid w:val="00570148"/>
    <w:rPr>
      <w:color w:val="000000"/>
      <w:sz w:val="21"/>
      <w:szCs w:val="21"/>
    </w:rPr>
  </w:style>
  <w:style w:type="table" w:styleId="Jasnalistaakcent6">
    <w:name w:val="Light List Accent 6"/>
    <w:basedOn w:val="Standardowy"/>
    <w:uiPriority w:val="99"/>
    <w:rsid w:val="00216359"/>
    <w:rPr>
      <w:rFonts w:cs="Calibri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redniasiatka3akcent2">
    <w:name w:val="Medium Grid 3 Accent 2"/>
    <w:basedOn w:val="Standardowy"/>
    <w:uiPriority w:val="99"/>
    <w:rsid w:val="00216359"/>
    <w:rPr>
      <w:rFonts w:cs="Calibri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Kolorowalistaakcent5">
    <w:name w:val="Colorful List Accent 5"/>
    <w:basedOn w:val="Standardowy"/>
    <w:uiPriority w:val="99"/>
    <w:rsid w:val="00AD0E2A"/>
    <w:rPr>
      <w:rFonts w:cs="Calibri"/>
      <w:color w:val="00000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Jasnasiatkaakcent5">
    <w:name w:val="Light Grid Accent 5"/>
    <w:basedOn w:val="Standardowy"/>
    <w:uiPriority w:val="99"/>
    <w:rsid w:val="00AD0E2A"/>
    <w:rPr>
      <w:rFonts w:cs="Calibri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ascii="Cambria" w:eastAsia="Times New Roman" w:hAnsi="Cambria" w:cs="Cambria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/>
      </w:pPr>
      <w:rPr>
        <w:rFonts w:ascii="Cambria" w:eastAsia="Times New Roman" w:hAnsi="Cambria" w:cs="Cambria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Cambria"/>
        <w:b/>
        <w:bCs/>
      </w:rPr>
    </w:tblStylePr>
    <w:tblStylePr w:type="lastCol">
      <w:rPr>
        <w:rFonts w:ascii="Cambria" w:eastAsia="Times New Roman" w:hAnsi="Cambria" w:cs="Cambria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redniasiatka1akcent5">
    <w:name w:val="Medium Grid 1 Accent 5"/>
    <w:basedOn w:val="Standardowy"/>
    <w:uiPriority w:val="99"/>
    <w:rsid w:val="002411EC"/>
    <w:rPr>
      <w:rFonts w:cs="Calibri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redniasiatka1akcent3">
    <w:name w:val="Medium Grid 1 Accent 3"/>
    <w:basedOn w:val="Standardowy"/>
    <w:uiPriority w:val="99"/>
    <w:rsid w:val="00D464CB"/>
    <w:rPr>
      <w:rFonts w:cs="Calibri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qFormat="1"/>
    <w:lsdException w:name="heading 2" w:semiHidden="0" w:qFormat="1"/>
    <w:lsdException w:name="heading 3" w:semiHidden="0" w:qFormat="1"/>
    <w:lsdException w:name="heading 4" w:semiHidden="0" w:qFormat="1"/>
    <w:lsdException w:name="heading 5" w:semiHidden="0" w:qFormat="1"/>
    <w:lsdException w:name="heading 6" w:semiHidden="0" w:qFormat="1"/>
    <w:lsdException w:name="heading 7" w:semiHidden="0" w:qFormat="1"/>
    <w:lsdException w:name="heading 8" w:semiHidden="0" w:qFormat="1"/>
    <w:lsdException w:name="heading 9" w:semiHidden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Normal Indent" w:unhideWhenUsed="1"/>
    <w:lsdException w:name="footnote text" w:unhideWhenUsed="1"/>
    <w:lsdException w:name="annotation text" w:unhideWhenUsed="1"/>
    <w:lsdException w:name="index heading" w:unhideWhenUsed="1"/>
    <w:lsdException w:name="caption" w:semiHidden="0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qFormat="1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qFormat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FollowedHyperlink" w:unhideWhenUsed="1"/>
    <w:lsdException w:name="Strong" w:semiHidden="0" w:qFormat="1"/>
    <w:lsdException w:name="Emphasis" w:semiHidden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Table Grid" w:semiHidden="0"/>
    <w:lsdException w:name="Table Theme" w:unhideWhenUsed="1"/>
    <w:lsdException w:name="No Spacing" w:semiHidden="0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qFormat="1"/>
    <w:lsdException w:name="Quote" w:semiHidden="0" w:qFormat="1"/>
    <w:lsdException w:name="Intense Quote" w:semiHidden="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/>
    <w:lsdException w:name="Colorful Grid Accent 5" w:semiHidden="0" w:uiPriority="73"/>
    <w:lsdException w:name="Light Shading Accent 6" w:semiHidden="0" w:uiPriority="60"/>
    <w:lsdException w:name="Light List Accent 6" w:semiHidden="0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qFormat="1"/>
    <w:lsdException w:name="Intense Emphasis" w:semiHidden="0" w:qFormat="1"/>
    <w:lsdException w:name="Subtle Reference" w:semiHidden="0" w:qFormat="1"/>
    <w:lsdException w:name="Intense Reference" w:semiHidden="0" w:qFormat="1"/>
    <w:lsdException w:name="Book Title" w:semiHidden="0" w:qFormat="1"/>
    <w:lsdException w:name="Bibliography" w:uiPriority="37" w:unhideWhenUsed="1"/>
    <w:lsdException w:name="TOC Heading" w:semiHidden="0" w:qFormat="1"/>
  </w:latentStyles>
  <w:style w:type="paragraph" w:default="1" w:styleId="Normalny">
    <w:name w:val="Normal"/>
    <w:qFormat/>
    <w:rsid w:val="008D3515"/>
    <w:pPr>
      <w:spacing w:after="160" w:line="259" w:lineRule="auto"/>
    </w:pPr>
    <w:rPr>
      <w:rFonts w:cs="Calibri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570148"/>
    <w:pPr>
      <w:keepNext/>
      <w:keepLines/>
      <w:spacing w:before="360" w:after="0" w:line="240" w:lineRule="auto"/>
      <w:outlineLvl w:val="0"/>
    </w:pPr>
    <w:rPr>
      <w:rFonts w:ascii="Cambria" w:eastAsia="Times New Roman" w:hAnsi="Cambria" w:cs="Cambria"/>
      <w:color w:val="000000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570148"/>
    <w:pPr>
      <w:keepNext/>
      <w:keepLines/>
      <w:spacing w:before="120" w:after="0" w:line="240" w:lineRule="auto"/>
      <w:outlineLvl w:val="1"/>
    </w:pPr>
    <w:rPr>
      <w:rFonts w:ascii="Cambria" w:eastAsia="Times New Roman" w:hAnsi="Cambria" w:cs="Cambria"/>
      <w:color w:val="000000"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570148"/>
    <w:pPr>
      <w:keepNext/>
      <w:keepLines/>
      <w:spacing w:before="20" w:after="0" w:line="240" w:lineRule="auto"/>
      <w:outlineLvl w:val="2"/>
    </w:pPr>
    <w:rPr>
      <w:rFonts w:eastAsia="Times New Roman"/>
      <w:b/>
      <w:bCs/>
      <w:color w:val="000000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570148"/>
    <w:pPr>
      <w:keepNext/>
      <w:keepLines/>
      <w:spacing w:before="200" w:after="0" w:line="264" w:lineRule="auto"/>
      <w:outlineLvl w:val="3"/>
    </w:pPr>
    <w:rPr>
      <w:rFonts w:ascii="Cambria" w:eastAsia="Times New Roman" w:hAnsi="Cambria" w:cs="Cambria"/>
      <w:b/>
      <w:bCs/>
      <w:i/>
      <w:iCs/>
      <w:color w:val="000000"/>
      <w:sz w:val="20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570148"/>
    <w:pPr>
      <w:keepNext/>
      <w:keepLines/>
      <w:spacing w:before="200" w:after="0" w:line="264" w:lineRule="auto"/>
      <w:outlineLvl w:val="4"/>
    </w:pPr>
    <w:rPr>
      <w:rFonts w:ascii="Cambria" w:eastAsia="Times New Roman" w:hAnsi="Cambria" w:cs="Cambria"/>
      <w:color w:val="000000"/>
      <w:sz w:val="20"/>
      <w:szCs w:val="20"/>
      <w:lang w:eastAsia="pl-PL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570148"/>
    <w:pPr>
      <w:keepNext/>
      <w:keepLines/>
      <w:spacing w:before="200" w:after="0" w:line="264" w:lineRule="auto"/>
      <w:outlineLvl w:val="5"/>
    </w:pPr>
    <w:rPr>
      <w:rFonts w:ascii="Cambria" w:eastAsia="Times New Roman" w:hAnsi="Cambria" w:cs="Cambria"/>
      <w:i/>
      <w:iCs/>
      <w:color w:val="000000"/>
      <w:sz w:val="20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570148"/>
    <w:pPr>
      <w:keepNext/>
      <w:keepLines/>
      <w:spacing w:before="200" w:after="0" w:line="264" w:lineRule="auto"/>
      <w:outlineLvl w:val="6"/>
    </w:pPr>
    <w:rPr>
      <w:rFonts w:ascii="Cambria" w:eastAsia="Times New Roman" w:hAnsi="Cambria" w:cs="Cambria"/>
      <w:i/>
      <w:iCs/>
      <w:color w:val="000000"/>
      <w:sz w:val="20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570148"/>
    <w:pPr>
      <w:keepNext/>
      <w:keepLines/>
      <w:spacing w:before="200" w:after="0" w:line="264" w:lineRule="auto"/>
      <w:outlineLvl w:val="7"/>
    </w:pPr>
    <w:rPr>
      <w:rFonts w:ascii="Cambria" w:eastAsia="Times New Roman" w:hAnsi="Cambria" w:cs="Cambria"/>
      <w:color w:val="000000"/>
      <w:sz w:val="20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570148"/>
    <w:pPr>
      <w:keepNext/>
      <w:keepLines/>
      <w:spacing w:before="200" w:after="0" w:line="264" w:lineRule="auto"/>
      <w:outlineLvl w:val="8"/>
    </w:pPr>
    <w:rPr>
      <w:rFonts w:ascii="Cambria" w:eastAsia="Times New Roman" w:hAnsi="Cambria" w:cs="Cambria"/>
      <w:i/>
      <w:iCs/>
      <w:color w:val="00000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570148"/>
    <w:rPr>
      <w:rFonts w:ascii="Cambria" w:hAnsi="Cambria" w:cs="Cambria"/>
      <w:color w:val="000000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9"/>
    <w:semiHidden/>
    <w:rsid w:val="00570148"/>
    <w:rPr>
      <w:rFonts w:ascii="Cambria" w:hAnsi="Cambria" w:cs="Cambria"/>
      <w:color w:val="000000"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9"/>
    <w:semiHidden/>
    <w:rsid w:val="00570148"/>
    <w:rPr>
      <w:rFonts w:eastAsia="Times New Roman"/>
      <w:b/>
      <w:bCs/>
      <w:color w:val="000000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9"/>
    <w:semiHidden/>
    <w:rsid w:val="00570148"/>
    <w:rPr>
      <w:rFonts w:ascii="Cambria" w:hAnsi="Cambria" w:cs="Cambria"/>
      <w:b/>
      <w:bCs/>
      <w:i/>
      <w:iCs/>
      <w:color w:val="000000"/>
    </w:rPr>
  </w:style>
  <w:style w:type="character" w:customStyle="1" w:styleId="Nagwek5Znak">
    <w:name w:val="Nagłówek 5 Znak"/>
    <w:basedOn w:val="Domylnaczcionkaakapitu"/>
    <w:link w:val="Nagwek5"/>
    <w:uiPriority w:val="99"/>
    <w:semiHidden/>
    <w:rsid w:val="00570148"/>
    <w:rPr>
      <w:rFonts w:ascii="Cambria" w:hAnsi="Cambria" w:cs="Cambria"/>
      <w:color w:val="000000"/>
    </w:rPr>
  </w:style>
  <w:style w:type="character" w:customStyle="1" w:styleId="Nagwek6Znak">
    <w:name w:val="Nagłówek 6 Znak"/>
    <w:basedOn w:val="Domylnaczcionkaakapitu"/>
    <w:link w:val="Nagwek6"/>
    <w:uiPriority w:val="99"/>
    <w:semiHidden/>
    <w:rsid w:val="00570148"/>
    <w:rPr>
      <w:rFonts w:ascii="Cambria" w:hAnsi="Cambria" w:cs="Cambria"/>
      <w:i/>
      <w:iCs/>
      <w:color w:val="000000"/>
    </w:rPr>
  </w:style>
  <w:style w:type="character" w:customStyle="1" w:styleId="Nagwek7Znak">
    <w:name w:val="Nagłówek 7 Znak"/>
    <w:basedOn w:val="Domylnaczcionkaakapitu"/>
    <w:link w:val="Nagwek7"/>
    <w:uiPriority w:val="99"/>
    <w:semiHidden/>
    <w:rsid w:val="00570148"/>
    <w:rPr>
      <w:rFonts w:ascii="Cambria" w:hAnsi="Cambria" w:cs="Cambria"/>
      <w:i/>
      <w:iCs/>
      <w:color w:val="000000"/>
    </w:rPr>
  </w:style>
  <w:style w:type="character" w:customStyle="1" w:styleId="Nagwek8Znak">
    <w:name w:val="Nagłówek 8 Znak"/>
    <w:basedOn w:val="Domylnaczcionkaakapitu"/>
    <w:link w:val="Nagwek8"/>
    <w:uiPriority w:val="99"/>
    <w:semiHidden/>
    <w:rsid w:val="00570148"/>
    <w:rPr>
      <w:rFonts w:ascii="Cambria" w:hAnsi="Cambria" w:cs="Cambria"/>
      <w:color w:val="000000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semiHidden/>
    <w:rsid w:val="00570148"/>
    <w:rPr>
      <w:rFonts w:ascii="Cambria" w:hAnsi="Cambria" w:cs="Cambria"/>
      <w:i/>
      <w:iCs/>
      <w:color w:val="000000"/>
      <w:sz w:val="20"/>
      <w:szCs w:val="20"/>
    </w:rPr>
  </w:style>
  <w:style w:type="character" w:styleId="Pogrubienie">
    <w:name w:val="Strong"/>
    <w:basedOn w:val="Domylnaczcionkaakapitu"/>
    <w:uiPriority w:val="99"/>
    <w:qFormat/>
    <w:rsid w:val="00570148"/>
    <w:rPr>
      <w:b/>
      <w:bCs/>
    </w:rPr>
  </w:style>
  <w:style w:type="character" w:styleId="Uwydatnienie">
    <w:name w:val="Emphasis"/>
    <w:basedOn w:val="Domylnaczcionkaakapitu"/>
    <w:uiPriority w:val="99"/>
    <w:qFormat/>
    <w:rsid w:val="00570148"/>
    <w:rPr>
      <w:i/>
      <w:iCs/>
      <w:color w:val="000000"/>
    </w:rPr>
  </w:style>
  <w:style w:type="character" w:customStyle="1" w:styleId="Odwoanieintensywneznak">
    <w:name w:val="Odwołanie intensywne (znak)"/>
    <w:uiPriority w:val="99"/>
    <w:rsid w:val="00570148"/>
    <w:rPr>
      <w:b/>
      <w:bCs/>
      <w:color w:val="000000"/>
      <w:sz w:val="20"/>
      <w:szCs w:val="20"/>
      <w:u w:val="single"/>
    </w:rPr>
  </w:style>
  <w:style w:type="character" w:customStyle="1" w:styleId="Odwoaniedelikatneznak">
    <w:name w:val="Odwołanie delikatne (znak)"/>
    <w:uiPriority w:val="99"/>
    <w:rsid w:val="00570148"/>
    <w:rPr>
      <w:color w:val="000000"/>
      <w:sz w:val="20"/>
      <w:szCs w:val="20"/>
      <w:u w:val="single"/>
    </w:rPr>
  </w:style>
  <w:style w:type="character" w:customStyle="1" w:styleId="Tytuksikiznak">
    <w:name w:val="Tytuł książki (znak)"/>
    <w:uiPriority w:val="99"/>
    <w:rsid w:val="00570148"/>
    <w:rPr>
      <w:rFonts w:ascii="Cambria" w:hAnsi="Cambria" w:cs="Cambria"/>
      <w:b/>
      <w:bCs/>
      <w:i/>
      <w:iCs/>
      <w:color w:val="000000"/>
      <w:sz w:val="20"/>
      <w:szCs w:val="20"/>
    </w:rPr>
  </w:style>
  <w:style w:type="character" w:customStyle="1" w:styleId="Wyrnienieintensywneznak">
    <w:name w:val="Wyróżnienie intensywne (znak)"/>
    <w:uiPriority w:val="99"/>
    <w:rsid w:val="00570148"/>
    <w:rPr>
      <w:b/>
      <w:bCs/>
      <w:i/>
      <w:iCs/>
      <w:color w:val="000000"/>
      <w:sz w:val="20"/>
      <w:szCs w:val="20"/>
    </w:rPr>
  </w:style>
  <w:style w:type="character" w:customStyle="1" w:styleId="Wyrnieniedelikatneznak">
    <w:name w:val="Wyróżnienie delikatne (znak)"/>
    <w:uiPriority w:val="99"/>
    <w:rsid w:val="00570148"/>
    <w:rPr>
      <w:i/>
      <w:iCs/>
      <w:color w:val="000000"/>
      <w:sz w:val="20"/>
      <w:szCs w:val="20"/>
    </w:rPr>
  </w:style>
  <w:style w:type="paragraph" w:styleId="Cytat">
    <w:name w:val="Quote"/>
    <w:basedOn w:val="Normalny"/>
    <w:next w:val="Normalny"/>
    <w:link w:val="CytatZnak"/>
    <w:uiPriority w:val="99"/>
    <w:qFormat/>
    <w:rsid w:val="00570148"/>
    <w:pPr>
      <w:spacing w:before="160" w:line="300" w:lineRule="auto"/>
      <w:ind w:left="144" w:right="144"/>
      <w:jc w:val="center"/>
    </w:pPr>
    <w:rPr>
      <w:rFonts w:ascii="Cambria" w:eastAsia="Times New Roman" w:hAnsi="Cambria" w:cs="Cambria"/>
      <w:i/>
      <w:iCs/>
      <w:color w:val="000000"/>
      <w:sz w:val="24"/>
      <w:szCs w:val="24"/>
      <w:lang w:eastAsia="pl-PL"/>
    </w:rPr>
  </w:style>
  <w:style w:type="character" w:customStyle="1" w:styleId="CytatZnak">
    <w:name w:val="Cytat Znak"/>
    <w:basedOn w:val="Domylnaczcionkaakapitu"/>
    <w:link w:val="Cytat"/>
    <w:uiPriority w:val="99"/>
    <w:rsid w:val="00570148"/>
    <w:rPr>
      <w:rFonts w:ascii="Cambria" w:hAnsi="Cambria" w:cs="Cambria"/>
      <w:i/>
      <w:iCs/>
      <w:color w:val="000000"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99"/>
    <w:qFormat/>
    <w:rsid w:val="00570148"/>
    <w:pPr>
      <w:pBdr>
        <w:top w:val="single" w:sz="36" w:space="8" w:color="FF388C"/>
        <w:left w:val="single" w:sz="36" w:space="8" w:color="FF388C"/>
        <w:bottom w:val="single" w:sz="36" w:space="8" w:color="FF388C"/>
        <w:right w:val="single" w:sz="36" w:space="8" w:color="FF388C"/>
      </w:pBdr>
      <w:shd w:val="clear" w:color="auto" w:fill="FF388C"/>
      <w:spacing w:before="200" w:after="280" w:line="300" w:lineRule="auto"/>
      <w:ind w:left="936" w:right="936"/>
      <w:jc w:val="center"/>
    </w:pPr>
    <w:rPr>
      <w:rFonts w:eastAsia="Times New Roman"/>
      <w:b/>
      <w:bCs/>
      <w:i/>
      <w:iCs/>
      <w:color w:val="000000"/>
      <w:sz w:val="21"/>
      <w:szCs w:val="21"/>
      <w:lang w:eastAsia="pl-PL"/>
    </w:rPr>
  </w:style>
  <w:style w:type="character" w:customStyle="1" w:styleId="CytatintensywnyZnak">
    <w:name w:val="Cytat intensywny Znak"/>
    <w:basedOn w:val="Domylnaczcionkaakapitu"/>
    <w:link w:val="Cytatintensywny"/>
    <w:uiPriority w:val="99"/>
    <w:rsid w:val="00570148"/>
    <w:rPr>
      <w:rFonts w:eastAsia="Times New Roman"/>
      <w:b/>
      <w:bCs/>
      <w:i/>
      <w:iCs/>
      <w:color w:val="000000"/>
      <w:sz w:val="21"/>
      <w:szCs w:val="21"/>
      <w:shd w:val="clear" w:color="auto" w:fill="FF388C"/>
    </w:rPr>
  </w:style>
  <w:style w:type="table" w:styleId="Tabela-Siatka">
    <w:name w:val="Table Grid"/>
    <w:basedOn w:val="Standardowy"/>
    <w:uiPriority w:val="99"/>
    <w:rsid w:val="00570148"/>
    <w:rPr>
      <w:rFonts w:cs="Calibri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rsid w:val="00570148"/>
    <w:pPr>
      <w:tabs>
        <w:tab w:val="center" w:pos="4320"/>
        <w:tab w:val="right" w:pos="8640"/>
      </w:tabs>
      <w:spacing w:line="264" w:lineRule="auto"/>
    </w:pPr>
    <w:rPr>
      <w:color w:val="000000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570148"/>
    <w:rPr>
      <w:color w:val="000000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570148"/>
    <w:pPr>
      <w:tabs>
        <w:tab w:val="center" w:pos="4320"/>
        <w:tab w:val="right" w:pos="8640"/>
      </w:tabs>
      <w:spacing w:line="264" w:lineRule="auto"/>
    </w:pPr>
    <w:rPr>
      <w:color w:val="000000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570148"/>
    <w:rPr>
      <w:color w:val="000000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70148"/>
    <w:pPr>
      <w:spacing w:line="264" w:lineRule="auto"/>
    </w:pPr>
    <w:rPr>
      <w:rFonts w:ascii="Tahoma" w:hAnsi="Tahoma" w:cs="Tahoma"/>
      <w:color w:val="000000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70148"/>
    <w:rPr>
      <w:rFonts w:ascii="Tahoma" w:hAnsi="Tahoma" w:cs="Tahoma"/>
      <w:color w:val="000000"/>
      <w:sz w:val="16"/>
      <w:szCs w:val="16"/>
    </w:rPr>
  </w:style>
  <w:style w:type="paragraph" w:styleId="Legenda">
    <w:name w:val="caption"/>
    <w:basedOn w:val="Normalny"/>
    <w:next w:val="Normalny"/>
    <w:uiPriority w:val="99"/>
    <w:qFormat/>
    <w:rsid w:val="00570148"/>
    <w:pPr>
      <w:spacing w:line="240" w:lineRule="auto"/>
    </w:pPr>
    <w:rPr>
      <w:rFonts w:eastAsia="Times New Roman"/>
      <w:b/>
      <w:bCs/>
      <w:smallCaps/>
      <w:color w:val="666666"/>
      <w:spacing w:val="6"/>
      <w:sz w:val="20"/>
      <w:szCs w:val="20"/>
      <w:lang w:eastAsia="pl-PL"/>
    </w:rPr>
  </w:style>
  <w:style w:type="paragraph" w:styleId="Bezodstpw">
    <w:name w:val="No Spacing"/>
    <w:link w:val="BezodstpwZnak"/>
    <w:uiPriority w:val="99"/>
    <w:qFormat/>
    <w:rsid w:val="00570148"/>
    <w:rPr>
      <w:rFonts w:cs="Calibri"/>
      <w:sz w:val="20"/>
      <w:szCs w:val="20"/>
    </w:rPr>
  </w:style>
  <w:style w:type="paragraph" w:styleId="Tekstblokowy">
    <w:name w:val="Block Text"/>
    <w:aliases w:val="Cytat blokowy"/>
    <w:basedOn w:val="Normalny"/>
    <w:uiPriority w:val="99"/>
    <w:rsid w:val="00570148"/>
    <w:pPr>
      <w:pBdr>
        <w:top w:val="single" w:sz="2" w:space="10" w:color="FF87B9"/>
        <w:bottom w:val="single" w:sz="24" w:space="10" w:color="FF87B9"/>
      </w:pBdr>
      <w:spacing w:after="280" w:line="240" w:lineRule="auto"/>
      <w:ind w:left="1440" w:right="1440"/>
      <w:jc w:val="both"/>
    </w:pPr>
    <w:rPr>
      <w:rFonts w:eastAsia="Times New Roman"/>
      <w:color w:val="FFFFFF"/>
      <w:sz w:val="28"/>
      <w:szCs w:val="28"/>
      <w:lang w:eastAsia="pl-PL"/>
    </w:rPr>
  </w:style>
  <w:style w:type="paragraph" w:styleId="Listapunktowana">
    <w:name w:val="List Bullet"/>
    <w:basedOn w:val="Normalny"/>
    <w:autoRedefine/>
    <w:uiPriority w:val="99"/>
    <w:rsid w:val="00570148"/>
    <w:pPr>
      <w:numPr>
        <w:numId w:val="1"/>
      </w:numPr>
      <w:spacing w:after="0" w:line="264" w:lineRule="auto"/>
    </w:pPr>
    <w:rPr>
      <w:sz w:val="21"/>
      <w:szCs w:val="21"/>
      <w:lang w:eastAsia="pl-PL"/>
    </w:rPr>
  </w:style>
  <w:style w:type="paragraph" w:styleId="Listapunktowana2">
    <w:name w:val="List Bullet 2"/>
    <w:basedOn w:val="Normalny"/>
    <w:autoRedefine/>
    <w:uiPriority w:val="99"/>
    <w:rsid w:val="00570148"/>
    <w:pPr>
      <w:numPr>
        <w:numId w:val="2"/>
      </w:numPr>
      <w:spacing w:after="0" w:line="264" w:lineRule="auto"/>
    </w:pPr>
    <w:rPr>
      <w:sz w:val="21"/>
      <w:szCs w:val="21"/>
      <w:lang w:eastAsia="pl-PL"/>
    </w:rPr>
  </w:style>
  <w:style w:type="paragraph" w:styleId="Listapunktowana3">
    <w:name w:val="List Bullet 3"/>
    <w:basedOn w:val="Normalny"/>
    <w:autoRedefine/>
    <w:uiPriority w:val="99"/>
    <w:rsid w:val="00570148"/>
    <w:pPr>
      <w:numPr>
        <w:numId w:val="3"/>
      </w:numPr>
      <w:spacing w:after="0" w:line="264" w:lineRule="auto"/>
    </w:pPr>
    <w:rPr>
      <w:sz w:val="21"/>
      <w:szCs w:val="21"/>
      <w:lang w:eastAsia="pl-PL"/>
    </w:rPr>
  </w:style>
  <w:style w:type="paragraph" w:styleId="Listapunktowana4">
    <w:name w:val="List Bullet 4"/>
    <w:basedOn w:val="Normalny"/>
    <w:autoRedefine/>
    <w:uiPriority w:val="99"/>
    <w:rsid w:val="00570148"/>
    <w:pPr>
      <w:numPr>
        <w:numId w:val="4"/>
      </w:numPr>
      <w:spacing w:after="0" w:line="264" w:lineRule="auto"/>
    </w:pPr>
    <w:rPr>
      <w:sz w:val="21"/>
      <w:szCs w:val="21"/>
      <w:lang w:eastAsia="pl-PL"/>
    </w:rPr>
  </w:style>
  <w:style w:type="paragraph" w:styleId="Listapunktowana5">
    <w:name w:val="List Bullet 5"/>
    <w:basedOn w:val="Normalny"/>
    <w:autoRedefine/>
    <w:uiPriority w:val="99"/>
    <w:rsid w:val="00570148"/>
    <w:pPr>
      <w:numPr>
        <w:numId w:val="5"/>
      </w:numPr>
      <w:spacing w:after="0" w:line="264" w:lineRule="auto"/>
    </w:pPr>
    <w:rPr>
      <w:sz w:val="21"/>
      <w:szCs w:val="21"/>
      <w:lang w:eastAsia="pl-PL"/>
    </w:rPr>
  </w:style>
  <w:style w:type="paragraph" w:styleId="Spistreci1">
    <w:name w:val="toc 1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</w:pPr>
    <w:rPr>
      <w:smallCaps/>
      <w:color w:val="E40059"/>
      <w:sz w:val="21"/>
      <w:szCs w:val="21"/>
      <w:lang w:eastAsia="pl-PL"/>
    </w:rPr>
  </w:style>
  <w:style w:type="paragraph" w:styleId="Spistreci2">
    <w:name w:val="toc 2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216"/>
    </w:pPr>
    <w:rPr>
      <w:smallCaps/>
      <w:sz w:val="21"/>
      <w:szCs w:val="21"/>
      <w:lang w:eastAsia="pl-PL"/>
    </w:rPr>
  </w:style>
  <w:style w:type="paragraph" w:styleId="Spistreci3">
    <w:name w:val="toc 3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446"/>
    </w:pPr>
    <w:rPr>
      <w:smallCaps/>
      <w:sz w:val="21"/>
      <w:szCs w:val="21"/>
      <w:lang w:eastAsia="pl-PL"/>
    </w:rPr>
  </w:style>
  <w:style w:type="paragraph" w:styleId="Spistreci4">
    <w:name w:val="toc 4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662"/>
    </w:pPr>
    <w:rPr>
      <w:smallCaps/>
      <w:sz w:val="21"/>
      <w:szCs w:val="21"/>
      <w:lang w:eastAsia="pl-PL"/>
    </w:rPr>
  </w:style>
  <w:style w:type="paragraph" w:styleId="Spistreci5">
    <w:name w:val="toc 5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878"/>
    </w:pPr>
    <w:rPr>
      <w:smallCaps/>
      <w:sz w:val="21"/>
      <w:szCs w:val="21"/>
      <w:lang w:eastAsia="pl-PL"/>
    </w:rPr>
  </w:style>
  <w:style w:type="paragraph" w:styleId="Spistreci6">
    <w:name w:val="toc 6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1094"/>
    </w:pPr>
    <w:rPr>
      <w:smallCaps/>
      <w:sz w:val="21"/>
      <w:szCs w:val="21"/>
      <w:lang w:eastAsia="pl-PL"/>
    </w:rPr>
  </w:style>
  <w:style w:type="paragraph" w:styleId="Spistreci7">
    <w:name w:val="toc 7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1325"/>
    </w:pPr>
    <w:rPr>
      <w:smallCaps/>
      <w:sz w:val="21"/>
      <w:szCs w:val="21"/>
      <w:lang w:eastAsia="pl-PL"/>
    </w:rPr>
  </w:style>
  <w:style w:type="paragraph" w:styleId="Spistreci8">
    <w:name w:val="toc 8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1540"/>
    </w:pPr>
    <w:rPr>
      <w:smallCaps/>
      <w:sz w:val="21"/>
      <w:szCs w:val="21"/>
      <w:lang w:eastAsia="pl-PL"/>
    </w:rPr>
  </w:style>
  <w:style w:type="paragraph" w:styleId="Spistreci9">
    <w:name w:val="toc 9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1760"/>
    </w:pPr>
    <w:rPr>
      <w:smallCaps/>
      <w:sz w:val="21"/>
      <w:szCs w:val="21"/>
      <w:lang w:eastAsia="pl-PL"/>
    </w:rPr>
  </w:style>
  <w:style w:type="character" w:styleId="Hipercze">
    <w:name w:val="Hyperlink"/>
    <w:basedOn w:val="Domylnaczcionkaakapitu"/>
    <w:uiPriority w:val="99"/>
    <w:semiHidden/>
    <w:rsid w:val="00570148"/>
    <w:rPr>
      <w:color w:val="000000"/>
      <w:u w:val="single"/>
    </w:rPr>
  </w:style>
  <w:style w:type="character" w:styleId="Tytuksiki">
    <w:name w:val="Book Title"/>
    <w:basedOn w:val="Domylnaczcionkaakapitu"/>
    <w:uiPriority w:val="99"/>
    <w:qFormat/>
    <w:rsid w:val="00570148"/>
    <w:rPr>
      <w:b/>
      <w:bCs/>
      <w:smallCaps/>
      <w:spacing w:val="10"/>
    </w:rPr>
  </w:style>
  <w:style w:type="character" w:styleId="Wyrnienieintensywne">
    <w:name w:val="Intense Emphasis"/>
    <w:basedOn w:val="Domylnaczcionkaakapitu"/>
    <w:uiPriority w:val="99"/>
    <w:qFormat/>
    <w:rsid w:val="00570148"/>
    <w:rPr>
      <w:b/>
      <w:bCs/>
      <w:i/>
      <w:iCs/>
      <w:color w:val="000000"/>
    </w:rPr>
  </w:style>
  <w:style w:type="character" w:styleId="Odwoanieintensywne">
    <w:name w:val="Intense Reference"/>
    <w:basedOn w:val="Domylnaczcionkaakapitu"/>
    <w:uiPriority w:val="99"/>
    <w:qFormat/>
    <w:rsid w:val="00570148"/>
    <w:rPr>
      <w:b/>
      <w:bCs/>
      <w:smallCaps/>
      <w:color w:val="000000"/>
      <w:spacing w:val="5"/>
      <w:u w:val="single"/>
    </w:rPr>
  </w:style>
  <w:style w:type="character" w:styleId="Wyrnieniedelikatne">
    <w:name w:val="Subtle Emphasis"/>
    <w:basedOn w:val="Domylnaczcionkaakapitu"/>
    <w:uiPriority w:val="99"/>
    <w:qFormat/>
    <w:rsid w:val="00570148"/>
    <w:rPr>
      <w:i/>
      <w:iCs/>
      <w:color w:val="000000"/>
    </w:rPr>
  </w:style>
  <w:style w:type="character" w:styleId="Odwoaniedelikatne">
    <w:name w:val="Subtle Reference"/>
    <w:basedOn w:val="Domylnaczcionkaakapitu"/>
    <w:uiPriority w:val="99"/>
    <w:qFormat/>
    <w:rsid w:val="00570148"/>
    <w:rPr>
      <w:smallCaps/>
      <w:color w:val="000000"/>
      <w:u w:val="single"/>
    </w:rPr>
  </w:style>
  <w:style w:type="paragraph" w:styleId="Zwrotpoegnalny">
    <w:name w:val="Closing"/>
    <w:basedOn w:val="Normalny"/>
    <w:link w:val="ZwrotpoegnalnyZnak"/>
    <w:uiPriority w:val="99"/>
    <w:rsid w:val="00570148"/>
    <w:pPr>
      <w:spacing w:before="480" w:after="960" w:line="264" w:lineRule="auto"/>
    </w:pPr>
    <w:rPr>
      <w:b/>
      <w:bCs/>
      <w:color w:val="000000"/>
      <w:sz w:val="21"/>
      <w:szCs w:val="21"/>
      <w:lang w:eastAsia="pl-PL"/>
    </w:rPr>
  </w:style>
  <w:style w:type="character" w:customStyle="1" w:styleId="ZwrotpoegnalnyZnak">
    <w:name w:val="Zwrot pożegnalny Znak"/>
    <w:basedOn w:val="Domylnaczcionkaakapitu"/>
    <w:link w:val="Zwrotpoegnalny"/>
    <w:uiPriority w:val="99"/>
    <w:rsid w:val="00570148"/>
    <w:rPr>
      <w:b/>
      <w:bCs/>
      <w:color w:val="000000"/>
      <w:sz w:val="21"/>
      <w:szCs w:val="21"/>
    </w:rPr>
  </w:style>
  <w:style w:type="paragraph" w:customStyle="1" w:styleId="Adresodbiorcy">
    <w:name w:val="Adres odbiorcy"/>
    <w:basedOn w:val="Bezodstpw"/>
    <w:link w:val="Adresodbiorcyznak"/>
    <w:uiPriority w:val="99"/>
    <w:rsid w:val="00570148"/>
    <w:pPr>
      <w:spacing w:after="360"/>
    </w:pPr>
    <w:rPr>
      <w:color w:val="000000"/>
      <w:sz w:val="21"/>
      <w:szCs w:val="21"/>
    </w:rPr>
  </w:style>
  <w:style w:type="paragraph" w:styleId="Zwrotgrzecznociowy">
    <w:name w:val="Salutation"/>
    <w:basedOn w:val="Bezodstpw"/>
    <w:next w:val="Normalny"/>
    <w:link w:val="ZwrotgrzecznociowyZnak"/>
    <w:uiPriority w:val="99"/>
    <w:rsid w:val="00570148"/>
    <w:pPr>
      <w:spacing w:before="480" w:after="320"/>
    </w:pPr>
    <w:rPr>
      <w:b/>
      <w:bCs/>
      <w:color w:val="000000"/>
      <w:sz w:val="21"/>
      <w:szCs w:val="21"/>
    </w:rPr>
  </w:style>
  <w:style w:type="character" w:customStyle="1" w:styleId="ZwrotgrzecznociowyZnak">
    <w:name w:val="Zwrot grzecznościowy Znak"/>
    <w:basedOn w:val="Domylnaczcionkaakapitu"/>
    <w:link w:val="Zwrotgrzecznociowy"/>
    <w:uiPriority w:val="99"/>
    <w:rsid w:val="00570148"/>
    <w:rPr>
      <w:b/>
      <w:bCs/>
      <w:color w:val="000000"/>
      <w:sz w:val="21"/>
      <w:szCs w:val="21"/>
    </w:rPr>
  </w:style>
  <w:style w:type="paragraph" w:customStyle="1" w:styleId="Adresnadawcy">
    <w:name w:val="Adres nadawcy"/>
    <w:basedOn w:val="Bezodstpw"/>
    <w:uiPriority w:val="99"/>
    <w:rsid w:val="00570148"/>
    <w:pPr>
      <w:spacing w:after="360"/>
    </w:pPr>
  </w:style>
  <w:style w:type="paragraph" w:styleId="Podtytu">
    <w:name w:val="Subtitle"/>
    <w:basedOn w:val="Normalny"/>
    <w:next w:val="Normalny"/>
    <w:link w:val="PodtytuZnak"/>
    <w:uiPriority w:val="99"/>
    <w:qFormat/>
    <w:rsid w:val="00570148"/>
    <w:pPr>
      <w:numPr>
        <w:ilvl w:val="1"/>
      </w:numPr>
      <w:spacing w:line="264" w:lineRule="auto"/>
    </w:pPr>
    <w:rPr>
      <w:rFonts w:eastAsia="Times New Roman"/>
      <w:color w:val="000000"/>
      <w:sz w:val="32"/>
      <w:szCs w:val="32"/>
      <w:lang w:eastAsia="pl-PL"/>
    </w:rPr>
  </w:style>
  <w:style w:type="character" w:customStyle="1" w:styleId="PodtytuZnak">
    <w:name w:val="Podtytuł Znak"/>
    <w:basedOn w:val="Domylnaczcionkaakapitu"/>
    <w:link w:val="Podtytu"/>
    <w:uiPriority w:val="99"/>
    <w:rsid w:val="00570148"/>
    <w:rPr>
      <w:rFonts w:eastAsia="Times New Roman"/>
      <w:color w:val="000000"/>
      <w:sz w:val="32"/>
      <w:szCs w:val="32"/>
    </w:rPr>
  </w:style>
  <w:style w:type="paragraph" w:styleId="Tytu">
    <w:name w:val="Title"/>
    <w:basedOn w:val="Normalny"/>
    <w:next w:val="Normalny"/>
    <w:link w:val="TytuZnak"/>
    <w:uiPriority w:val="99"/>
    <w:qFormat/>
    <w:rsid w:val="008D3515"/>
    <w:pPr>
      <w:spacing w:after="0" w:line="240" w:lineRule="auto"/>
    </w:pPr>
    <w:rPr>
      <w:rFonts w:ascii="Cambria" w:eastAsia="Times New Roman" w:hAnsi="Cambria" w:cs="Cambria"/>
      <w:color w:val="666666"/>
      <w:kern w:val="28"/>
      <w:sz w:val="72"/>
      <w:szCs w:val="72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rsid w:val="008D3515"/>
    <w:rPr>
      <w:rFonts w:ascii="Cambria" w:hAnsi="Cambria" w:cs="Cambria"/>
      <w:color w:val="666666"/>
      <w:kern w:val="28"/>
      <w:sz w:val="80"/>
      <w:szCs w:val="80"/>
    </w:rPr>
  </w:style>
  <w:style w:type="paragraph" w:styleId="Data">
    <w:name w:val="Date"/>
    <w:basedOn w:val="Normalny"/>
    <w:next w:val="Normalny"/>
    <w:link w:val="DataZnak"/>
    <w:uiPriority w:val="99"/>
    <w:semiHidden/>
    <w:rsid w:val="00570148"/>
    <w:pPr>
      <w:spacing w:line="264" w:lineRule="auto"/>
    </w:pPr>
    <w:rPr>
      <w:color w:val="000000"/>
      <w:sz w:val="20"/>
      <w:szCs w:val="20"/>
      <w:lang w:eastAsia="pl-PL"/>
    </w:rPr>
  </w:style>
  <w:style w:type="character" w:customStyle="1" w:styleId="DataZnak">
    <w:name w:val="Data Znak"/>
    <w:basedOn w:val="Domylnaczcionkaakapitu"/>
    <w:link w:val="Data"/>
    <w:uiPriority w:val="99"/>
    <w:semiHidden/>
    <w:rsid w:val="00570148"/>
    <w:rPr>
      <w:color w:val="000000"/>
      <w:sz w:val="20"/>
      <w:szCs w:val="20"/>
    </w:rPr>
  </w:style>
  <w:style w:type="character" w:styleId="Tekstzastpczy">
    <w:name w:val="Placeholder Text"/>
    <w:basedOn w:val="Domylnaczcionkaakapitu"/>
    <w:uiPriority w:val="99"/>
    <w:rsid w:val="00570148"/>
    <w:rPr>
      <w:color w:val="808080"/>
    </w:rPr>
  </w:style>
  <w:style w:type="paragraph" w:styleId="Podpis">
    <w:name w:val="Signature"/>
    <w:basedOn w:val="Normalny"/>
    <w:link w:val="PodpisZnak"/>
    <w:uiPriority w:val="99"/>
    <w:rsid w:val="00570148"/>
    <w:pPr>
      <w:spacing w:line="264" w:lineRule="auto"/>
    </w:pPr>
    <w:rPr>
      <w:color w:val="000000"/>
      <w:sz w:val="20"/>
      <w:szCs w:val="20"/>
      <w:lang w:eastAsia="pl-PL"/>
    </w:rPr>
  </w:style>
  <w:style w:type="character" w:customStyle="1" w:styleId="PodpisZnak">
    <w:name w:val="Podpis Znak"/>
    <w:basedOn w:val="Domylnaczcionkaakapitu"/>
    <w:link w:val="Podpis"/>
    <w:uiPriority w:val="99"/>
    <w:rsid w:val="00570148"/>
    <w:rPr>
      <w:color w:val="000000"/>
      <w:sz w:val="20"/>
      <w:szCs w:val="20"/>
    </w:rPr>
  </w:style>
  <w:style w:type="table" w:customStyle="1" w:styleId="Styl6">
    <w:name w:val="Styl 6"/>
    <w:uiPriority w:val="99"/>
    <w:rsid w:val="00570148"/>
    <w:rPr>
      <w:rFonts w:eastAsia="Times New Roman" w:cs="Calibri"/>
      <w:color w:val="000000"/>
      <w:sz w:val="20"/>
      <w:szCs w:val="20"/>
    </w:rPr>
    <w:tblPr>
      <w:tblBorders>
        <w:top w:val="single" w:sz="4" w:space="0" w:color="FF388C"/>
        <w:left w:val="single" w:sz="4" w:space="0" w:color="FF388C"/>
        <w:bottom w:val="single" w:sz="4" w:space="0" w:color="FF388C"/>
        <w:right w:val="single" w:sz="4" w:space="0" w:color="FF388C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D7E7"/>
    </w:tcPr>
  </w:style>
  <w:style w:type="paragraph" w:customStyle="1" w:styleId="Tekstdaty">
    <w:name w:val="Tekst daty"/>
    <w:basedOn w:val="Normalny"/>
    <w:uiPriority w:val="99"/>
    <w:rsid w:val="00570148"/>
    <w:pPr>
      <w:spacing w:before="720" w:line="264" w:lineRule="auto"/>
    </w:pPr>
    <w:rPr>
      <w:sz w:val="21"/>
      <w:szCs w:val="21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99"/>
    <w:rsid w:val="00570148"/>
  </w:style>
  <w:style w:type="paragraph" w:styleId="Akapitzlist">
    <w:name w:val="List Paragraph"/>
    <w:basedOn w:val="Normalny"/>
    <w:uiPriority w:val="99"/>
    <w:qFormat/>
    <w:rsid w:val="00570148"/>
    <w:pPr>
      <w:spacing w:line="240" w:lineRule="auto"/>
      <w:ind w:left="720" w:hanging="288"/>
    </w:pPr>
    <w:rPr>
      <w:color w:val="666666"/>
      <w:sz w:val="21"/>
      <w:szCs w:val="21"/>
      <w:lang w:eastAsia="pl-PL"/>
    </w:rPr>
  </w:style>
  <w:style w:type="paragraph" w:styleId="Nagwekspisutreci">
    <w:name w:val="TOC Heading"/>
    <w:basedOn w:val="Nagwek1"/>
    <w:next w:val="Normalny"/>
    <w:uiPriority w:val="99"/>
    <w:qFormat/>
    <w:rsid w:val="00570148"/>
    <w:pPr>
      <w:spacing w:before="480" w:line="264" w:lineRule="auto"/>
      <w:outlineLvl w:val="9"/>
    </w:pPr>
    <w:rPr>
      <w:b/>
      <w:bCs/>
      <w:sz w:val="28"/>
      <w:szCs w:val="28"/>
    </w:rPr>
  </w:style>
  <w:style w:type="paragraph" w:customStyle="1" w:styleId="Imiinazwisko">
    <w:name w:val="Imię i nazwisko"/>
    <w:basedOn w:val="Tytu"/>
    <w:uiPriority w:val="99"/>
    <w:rsid w:val="00570148"/>
    <w:rPr>
      <w:b/>
      <w:bCs/>
      <w:sz w:val="28"/>
      <w:szCs w:val="28"/>
    </w:rPr>
  </w:style>
  <w:style w:type="character" w:customStyle="1" w:styleId="Adresodbiorcyznak">
    <w:name w:val="Adres odbiorcy (znak)"/>
    <w:link w:val="Adresodbiorcy"/>
    <w:uiPriority w:val="99"/>
    <w:rsid w:val="00570148"/>
    <w:rPr>
      <w:color w:val="000000"/>
      <w:sz w:val="21"/>
      <w:szCs w:val="21"/>
    </w:rPr>
  </w:style>
  <w:style w:type="table" w:styleId="Jasnalistaakcent6">
    <w:name w:val="Light List Accent 6"/>
    <w:basedOn w:val="Standardowy"/>
    <w:uiPriority w:val="99"/>
    <w:rsid w:val="00216359"/>
    <w:rPr>
      <w:rFonts w:cs="Calibri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redniasiatka3akcent2">
    <w:name w:val="Medium Grid 3 Accent 2"/>
    <w:basedOn w:val="Standardowy"/>
    <w:uiPriority w:val="99"/>
    <w:rsid w:val="00216359"/>
    <w:rPr>
      <w:rFonts w:cs="Calibri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Kolorowalistaakcent5">
    <w:name w:val="Colorful List Accent 5"/>
    <w:basedOn w:val="Standardowy"/>
    <w:uiPriority w:val="99"/>
    <w:rsid w:val="00AD0E2A"/>
    <w:rPr>
      <w:rFonts w:cs="Calibri"/>
      <w:color w:val="00000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Jasnasiatkaakcent5">
    <w:name w:val="Light Grid Accent 5"/>
    <w:basedOn w:val="Standardowy"/>
    <w:uiPriority w:val="99"/>
    <w:rsid w:val="00AD0E2A"/>
    <w:rPr>
      <w:rFonts w:cs="Calibri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ascii="Cambria" w:eastAsia="Times New Roman" w:hAnsi="Cambria" w:cs="Cambria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/>
      </w:pPr>
      <w:rPr>
        <w:rFonts w:ascii="Cambria" w:eastAsia="Times New Roman" w:hAnsi="Cambria" w:cs="Cambria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Cambria"/>
        <w:b/>
        <w:bCs/>
      </w:rPr>
    </w:tblStylePr>
    <w:tblStylePr w:type="lastCol">
      <w:rPr>
        <w:rFonts w:ascii="Cambria" w:eastAsia="Times New Roman" w:hAnsi="Cambria" w:cs="Cambria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redniasiatka1akcent5">
    <w:name w:val="Medium Grid 1 Accent 5"/>
    <w:basedOn w:val="Standardowy"/>
    <w:uiPriority w:val="99"/>
    <w:rsid w:val="002411EC"/>
    <w:rPr>
      <w:rFonts w:cs="Calibri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redniasiatka1akcent3">
    <w:name w:val="Medium Grid 1 Accent 3"/>
    <w:basedOn w:val="Standardowy"/>
    <w:uiPriority w:val="99"/>
    <w:rsid w:val="00D464CB"/>
    <w:rPr>
      <w:rFonts w:cs="Calibri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3756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375638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</Words>
  <Characters>96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Zadanie:</vt:lpstr>
    </vt:vector>
  </TitlesOfParts>
  <Company>UDT</Company>
  <LinksUpToDate>false</LinksUpToDate>
  <CharactersWithSpaces>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Zadanie:</dc:title>
  <dc:subject>Graniastosłup</dc:subject>
  <dc:creator>Ania</dc:creator>
  <cp:keywords>Odcinki, przekątna ściany, przekątna graniastosłupa</cp:keywords>
  <cp:lastModifiedBy>Ania</cp:lastModifiedBy>
  <cp:revision>3</cp:revision>
  <cp:lastPrinted>2013-08-25T17:08:00Z</cp:lastPrinted>
  <dcterms:created xsi:type="dcterms:W3CDTF">2013-08-25T23:18:00Z</dcterms:created>
  <dcterms:modified xsi:type="dcterms:W3CDTF">2013-08-25T23:23:00Z</dcterms:modified>
</cp:coreProperties>
</file>